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A584B5" w14:textId="77777777" w:rsidR="00970316" w:rsidRDefault="00970316">
      <w:pPr>
        <w:spacing w:after="0"/>
        <w:ind w:left="120"/>
      </w:pPr>
      <w:bookmarkStart w:id="0" w:name="block-25140482"/>
    </w:p>
    <w:p w14:paraId="5870324B" w14:textId="77777777" w:rsidR="00970316" w:rsidRDefault="00064D2A">
      <w:pPr>
        <w:spacing w:after="0" w:line="264" w:lineRule="auto"/>
        <w:ind w:left="120"/>
        <w:jc w:val="both"/>
      </w:pPr>
      <w:bookmarkStart w:id="1" w:name="block-25140494"/>
      <w:bookmarkEnd w:id="0"/>
      <w:r>
        <w:rPr>
          <w:rFonts w:ascii="Times New Roman" w:hAnsi="Times New Roman"/>
          <w:b/>
          <w:color w:val="000000"/>
          <w:sz w:val="28"/>
        </w:rPr>
        <w:t>ПОЯСНИТЕЛЬНАЯ ЗАПИСКА</w:t>
      </w:r>
    </w:p>
    <w:p w14:paraId="634653AA" w14:textId="77777777" w:rsidR="00970316" w:rsidRDefault="00064D2A">
      <w:pPr>
        <w:spacing w:after="0" w:line="264" w:lineRule="auto"/>
        <w:ind w:firstLine="600"/>
        <w:jc w:val="both"/>
      </w:pPr>
      <w:bookmarkStart w:id="2" w:name="_Toc118726574"/>
      <w:bookmarkEnd w:id="2"/>
      <w:r>
        <w:rPr>
          <w:rFonts w:ascii="Times New Roman" w:hAnsi="Times New Roman"/>
          <w:color w:val="000000"/>
          <w:sz w:val="28"/>
        </w:rPr>
        <w:t>Рабочая программа учебного курса «Алгебра и начала математического анализа» базового уровня для обучающих</w:t>
      </w:r>
      <w:r>
        <w:rPr>
          <w:rFonts w:ascii="Times New Roman" w:hAnsi="Times New Roman"/>
          <w:color w:val="000000"/>
          <w:sz w:val="28"/>
        </w:rPr>
        <w:t>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</w:t>
      </w:r>
      <w:r>
        <w:rPr>
          <w:rFonts w:ascii="Times New Roman" w:hAnsi="Times New Roman"/>
          <w:color w:val="000000"/>
          <w:sz w:val="28"/>
        </w:rPr>
        <w:t xml:space="preserve">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обучающихся. </w:t>
      </w:r>
    </w:p>
    <w:p w14:paraId="1C049A98" w14:textId="77777777" w:rsidR="00970316" w:rsidRDefault="00970316">
      <w:pPr>
        <w:spacing w:after="0" w:line="264" w:lineRule="auto"/>
        <w:ind w:left="120"/>
        <w:jc w:val="both"/>
      </w:pPr>
    </w:p>
    <w:p w14:paraId="77AB7A07" w14:textId="77777777" w:rsidR="00970316" w:rsidRDefault="00064D2A">
      <w:pPr>
        <w:spacing w:after="0" w:line="264" w:lineRule="auto"/>
        <w:ind w:left="120"/>
        <w:jc w:val="both"/>
      </w:pPr>
      <w:bookmarkStart w:id="3" w:name="_Toc118726582"/>
      <w:bookmarkEnd w:id="3"/>
      <w:r>
        <w:rPr>
          <w:rFonts w:ascii="Times New Roman" w:hAnsi="Times New Roman"/>
          <w:b/>
          <w:color w:val="000000"/>
          <w:sz w:val="28"/>
        </w:rPr>
        <w:t>ЦЕЛИ ИЗУЧЕНИЯ УЧЕБНОГО КУРСА</w:t>
      </w:r>
    </w:p>
    <w:p w14:paraId="08756352" w14:textId="77777777" w:rsidR="00970316" w:rsidRDefault="00970316">
      <w:pPr>
        <w:spacing w:after="0" w:line="264" w:lineRule="auto"/>
        <w:ind w:left="120"/>
        <w:jc w:val="both"/>
      </w:pPr>
    </w:p>
    <w:p w14:paraId="1A6FEF2C" w14:textId="77777777" w:rsidR="00970316" w:rsidRDefault="00064D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Курс «Алгебра и начала математического анализа» является одним из наиболее значимых в программе старшей школы, поскольку, с одной стороны, он обеспечивает инструментальную базу для изучения всех естественно-научных курсов, а с другой стороны, формирует лог</w:t>
      </w:r>
      <w:r>
        <w:rPr>
          <w:rFonts w:ascii="Times New Roman" w:hAnsi="Times New Roman"/>
          <w:color w:val="000000"/>
          <w:sz w:val="28"/>
        </w:rPr>
        <w:t>ическое и абстрактное мышление учащихся на уровне, необходимом для освоения курсов информатики, обществознания, истории, словесности. В рамках данного курса учащиеся овладевают универсальным языком современной науки, которая формулирует свои достижения в м</w:t>
      </w:r>
      <w:r>
        <w:rPr>
          <w:rFonts w:ascii="Times New Roman" w:hAnsi="Times New Roman"/>
          <w:color w:val="000000"/>
          <w:sz w:val="28"/>
        </w:rPr>
        <w:t xml:space="preserve">атематической форме. </w:t>
      </w:r>
    </w:p>
    <w:p w14:paraId="53372F2B" w14:textId="77777777" w:rsidR="00970316" w:rsidRDefault="00064D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экономики и общественной жизни, позволяет ориентироваться в современных цифровых и </w:t>
      </w:r>
      <w:r>
        <w:rPr>
          <w:rFonts w:ascii="Times New Roman" w:hAnsi="Times New Roman"/>
          <w:color w:val="000000"/>
          <w:sz w:val="28"/>
        </w:rPr>
        <w:t>компьютерных технологиях, уверенно использовать их в повседневной жизни. В тоже время овладение абстрактными и логически строгими математическими конструкциями развивает умение находить закономерности, обосновывать истинность утверждения, использовать обоб</w:t>
      </w:r>
      <w:r>
        <w:rPr>
          <w:rFonts w:ascii="Times New Roman" w:hAnsi="Times New Roman"/>
          <w:color w:val="000000"/>
          <w:sz w:val="28"/>
        </w:rPr>
        <w:t>щение и конкретизацию, абстрагирование и аналогию, формирует креативное и критическое мышление. В ходе изучения алгебры и начал математического анализа в старшей школе учащиеся получают новый опыт решения прикладных задач, самостоятельного построения матем</w:t>
      </w:r>
      <w:r>
        <w:rPr>
          <w:rFonts w:ascii="Times New Roman" w:hAnsi="Times New Roman"/>
          <w:color w:val="000000"/>
          <w:sz w:val="28"/>
        </w:rPr>
        <w:t xml:space="preserve">атических моделей реальных ситуаций и интерпретации полученных решений, знакомятся с примерами математических закономерностей в природе, науке и в искусстве, с выдающимися математическими открытиями и их авторами. </w:t>
      </w:r>
    </w:p>
    <w:p w14:paraId="071969B4" w14:textId="77777777" w:rsidR="00970316" w:rsidRDefault="00064D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Курс обладает значительным воспитательным</w:t>
      </w:r>
      <w:r>
        <w:rPr>
          <w:rFonts w:ascii="Times New Roman" w:hAnsi="Times New Roman"/>
          <w:color w:val="000000"/>
          <w:sz w:val="28"/>
        </w:rPr>
        <w:t xml:space="preserve">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</w:t>
      </w:r>
      <w:r>
        <w:rPr>
          <w:rFonts w:ascii="Times New Roman" w:hAnsi="Times New Roman"/>
          <w:color w:val="000000"/>
          <w:sz w:val="28"/>
        </w:rPr>
        <w:lastRenderedPageBreak/>
        <w:t>требующей самостоятельности, аккуратности, продолжительной концентрации внимания и ответственности</w:t>
      </w:r>
      <w:r>
        <w:rPr>
          <w:rFonts w:ascii="Times New Roman" w:hAnsi="Times New Roman"/>
          <w:color w:val="000000"/>
          <w:sz w:val="28"/>
        </w:rPr>
        <w:t xml:space="preserve"> за полученный результат. </w:t>
      </w:r>
    </w:p>
    <w:p w14:paraId="74F8D323" w14:textId="77777777" w:rsidR="00970316" w:rsidRDefault="00064D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основе методики обучения алгебре и началам математического анализа лежит деятельностный принцип обучения.</w:t>
      </w:r>
    </w:p>
    <w:p w14:paraId="08C8E120" w14:textId="77777777" w:rsidR="00970316" w:rsidRDefault="00064D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Структура курса «Алгебра и начала математического анализа» включает следующие содержательно-методические линии: «Числа и </w:t>
      </w:r>
      <w:r>
        <w:rPr>
          <w:rFonts w:ascii="Times New Roman" w:hAnsi="Times New Roman"/>
          <w:color w:val="000000"/>
          <w:sz w:val="28"/>
        </w:rPr>
        <w:t xml:space="preserve">вычисления», «Функции и графики», «Уравнения и неравенства», «Начала математического анализа», «Множества и логика». Все основные содержательно-методические линии изучаются на протяжении двух лет обучения в старшей школе, естественно дополняя друг друга и </w:t>
      </w:r>
      <w:r>
        <w:rPr>
          <w:rFonts w:ascii="Times New Roman" w:hAnsi="Times New Roman"/>
          <w:color w:val="000000"/>
          <w:sz w:val="28"/>
        </w:rPr>
        <w:t>постепенно насыщаясь новыми темами и разделами. Данный курс является интегративным, поскольку объединяет в себе содержание нескольких математических дисциплин: алгебра, тригонометрия, математический анализ, теория множеств и др. По мере того как учащиеся о</w:t>
      </w:r>
      <w:r>
        <w:rPr>
          <w:rFonts w:ascii="Times New Roman" w:hAnsi="Times New Roman"/>
          <w:color w:val="000000"/>
          <w:sz w:val="28"/>
        </w:rPr>
        <w:t xml:space="preserve">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в курсе «Алгебра и начала математического анализа», для решения </w:t>
      </w:r>
      <w:r>
        <w:rPr>
          <w:rFonts w:ascii="Times New Roman" w:hAnsi="Times New Roman"/>
          <w:color w:val="000000"/>
          <w:sz w:val="28"/>
        </w:rPr>
        <w:t xml:space="preserve">самостоятельно сформулированной математической задачи, а затем интерпретировать полученный результат. </w:t>
      </w:r>
    </w:p>
    <w:p w14:paraId="1D714266" w14:textId="77777777" w:rsidR="00970316" w:rsidRDefault="00064D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Содержательно-методическая линия «Числа и вычисления» завершает формирование навыков использования действительных чисел, которое было начато в основной ш</w:t>
      </w:r>
      <w:r>
        <w:rPr>
          <w:rFonts w:ascii="Times New Roman" w:hAnsi="Times New Roman"/>
          <w:color w:val="000000"/>
          <w:sz w:val="28"/>
        </w:rPr>
        <w:t>коле. В старшей школе особое внимание уделяется формированию прочных вычислительных навыков, включающих в себя использование различных форм записи действительного числа, умение рационально выполнять действия с ними, делать прикидку, оценивать результат. Об</w:t>
      </w:r>
      <w:r>
        <w:rPr>
          <w:rFonts w:ascii="Times New Roman" w:hAnsi="Times New Roman"/>
          <w:color w:val="000000"/>
          <w:sz w:val="28"/>
        </w:rPr>
        <w:t>учающиеся получают навыки приближённых вычислений, выполнения действий с числами, записанными в стандартной форме, использования математических констант, оценивания числовых выражений.</w:t>
      </w:r>
    </w:p>
    <w:p w14:paraId="1D0CF842" w14:textId="77777777" w:rsidR="00970316" w:rsidRDefault="00064D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Линия «Уравнения и неравенства» реализуется на протяжении всего обучени</w:t>
      </w:r>
      <w:r>
        <w:rPr>
          <w:rFonts w:ascii="Times New Roman" w:hAnsi="Times New Roman"/>
          <w:color w:val="000000"/>
          <w:sz w:val="28"/>
        </w:rPr>
        <w:t>я в старшей школе, поскольку в каждом разделе программы предусмотрено решение соответствующих задач. Обучающиеся овладевают различными методами решения целых, рациональных, иррациональных, показательных, логарифмических и тригонометрических уравнений, нера</w:t>
      </w:r>
      <w:r>
        <w:rPr>
          <w:rFonts w:ascii="Times New Roman" w:hAnsi="Times New Roman"/>
          <w:color w:val="000000"/>
          <w:sz w:val="28"/>
        </w:rPr>
        <w:t>венств и их систем. Полученные умения используются при исследовании функций с помощью производной, решении прикладных задач и задач на нахождение наибольших и наименьших значений функции. Данная содержательная линия включает в себя также формирование умени</w:t>
      </w:r>
      <w:r>
        <w:rPr>
          <w:rFonts w:ascii="Times New Roman" w:hAnsi="Times New Roman"/>
          <w:color w:val="000000"/>
          <w:sz w:val="28"/>
        </w:rPr>
        <w:t xml:space="preserve">й выполнять расчёты по формулам, преобразования целых, рациональных, иррациональных и тригонометрических выражений, а также выражений, </w:t>
      </w:r>
      <w:r>
        <w:rPr>
          <w:rFonts w:ascii="Times New Roman" w:hAnsi="Times New Roman"/>
          <w:color w:val="000000"/>
          <w:sz w:val="28"/>
        </w:rPr>
        <w:lastRenderedPageBreak/>
        <w:t>содержащих степени и логарифмы. Благодаря изучению алгебраического материала происходит дальнейшее развитие алгоритмическ</w:t>
      </w:r>
      <w:r>
        <w:rPr>
          <w:rFonts w:ascii="Times New Roman" w:hAnsi="Times New Roman"/>
          <w:color w:val="000000"/>
          <w:sz w:val="28"/>
        </w:rPr>
        <w:t>ого и абстрактного мышления учащихся,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неравенств. Алгебра предлагает эффективные инструменты для решения практических и</w:t>
      </w:r>
      <w:r>
        <w:rPr>
          <w:rFonts w:ascii="Times New Roman" w:hAnsi="Times New Roman"/>
          <w:color w:val="000000"/>
          <w:sz w:val="28"/>
        </w:rPr>
        <w:t xml:space="preserve"> естественно-научных задач, наглядно демонстрирует свои возможности как языка науки.</w:t>
      </w:r>
    </w:p>
    <w:p w14:paraId="159CAE1B" w14:textId="77777777" w:rsidR="00970316" w:rsidRDefault="00064D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Содержательно-методическая линия «Функции и графики» тесно переплетается с другими линиями курса, поскольку в каком-то смысле задаёт последовательность изучения материала.</w:t>
      </w:r>
      <w:r>
        <w:rPr>
          <w:rFonts w:ascii="Times New Roman" w:hAnsi="Times New Roman"/>
          <w:color w:val="000000"/>
          <w:sz w:val="28"/>
        </w:rPr>
        <w:t xml:space="preserve">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</w:t>
      </w:r>
      <w:r>
        <w:rPr>
          <w:rFonts w:ascii="Times New Roman" w:hAnsi="Times New Roman"/>
          <w:color w:val="000000"/>
          <w:sz w:val="28"/>
        </w:rPr>
        <w:t>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</w:t>
      </w:r>
      <w:r>
        <w:rPr>
          <w:rFonts w:ascii="Times New Roman" w:hAnsi="Times New Roman"/>
          <w:color w:val="000000"/>
          <w:sz w:val="28"/>
        </w:rPr>
        <w:t>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 способности к обобщению и конкретизации, использованию аналогий.</w:t>
      </w:r>
    </w:p>
    <w:p w14:paraId="36D00924" w14:textId="77777777" w:rsidR="00970316" w:rsidRDefault="00064D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Содержательная </w:t>
      </w:r>
      <w:r>
        <w:rPr>
          <w:rFonts w:ascii="Times New Roman" w:hAnsi="Times New Roman"/>
          <w:color w:val="000000"/>
          <w:sz w:val="28"/>
        </w:rPr>
        <w:t>линия «Начала математического анализа» позволяет существенно расширить круг как математических, так и прикладных задач, доступных обучающимся, у которых появляется возможность исследовать и строить графики функций, определять их наибольшие и наименьшие зна</w:t>
      </w:r>
      <w:r>
        <w:rPr>
          <w:rFonts w:ascii="Times New Roman" w:hAnsi="Times New Roman"/>
          <w:color w:val="000000"/>
          <w:sz w:val="28"/>
        </w:rPr>
        <w:t>чения, вычислять площади фигур и объёмы тел, находить скорости и ускорения процессов. Данная содержательная линия открывает новые возможности построения математических моделей реальных ситуаций, нахождения наилучшего решения в прикладных, в том числе социа</w:t>
      </w:r>
      <w:r>
        <w:rPr>
          <w:rFonts w:ascii="Times New Roman" w:hAnsi="Times New Roman"/>
          <w:color w:val="000000"/>
          <w:sz w:val="28"/>
        </w:rPr>
        <w:t>льно-экономических, задачах. Знакомство с основами математического анализа способствует развитию абстрактного, формально-логического и креативного мышления, формированию умений распознавать проявления законов математики в науке, технике и искусстве. Обучаю</w:t>
      </w:r>
      <w:r>
        <w:rPr>
          <w:rFonts w:ascii="Times New Roman" w:hAnsi="Times New Roman"/>
          <w:color w:val="000000"/>
          <w:sz w:val="28"/>
        </w:rPr>
        <w:t>щиеся узнают о выдающихся результатах, полученных в ходе развития математики как науки, и их авторах.</w:t>
      </w:r>
    </w:p>
    <w:p w14:paraId="65FB80EB" w14:textId="77777777" w:rsidR="00970316" w:rsidRDefault="00064D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Содержательно-методическая линия «Множества и логика» в основном посвящена элементам теории множеств. Теоретико-множественные представления пронизывают ве</w:t>
      </w:r>
      <w:r>
        <w:rPr>
          <w:rFonts w:ascii="Times New Roman" w:hAnsi="Times New Roman"/>
          <w:color w:val="000000"/>
          <w:sz w:val="28"/>
        </w:rPr>
        <w:t xml:space="preserve">сь курс школьной математики и предлагают </w:t>
      </w:r>
      <w:r>
        <w:rPr>
          <w:rFonts w:ascii="Times New Roman" w:hAnsi="Times New Roman"/>
          <w:color w:val="000000"/>
          <w:sz w:val="28"/>
        </w:rPr>
        <w:lastRenderedPageBreak/>
        <w:t>наиболее универсальный язык, объединяющий все разделы математики и её приложений, они связывают разные математические дисциплины в единое целое. Поэтому важно дать возможность школьнику понимать теоретико-множествен</w:t>
      </w:r>
      <w:r>
        <w:rPr>
          <w:rFonts w:ascii="Times New Roman" w:hAnsi="Times New Roman"/>
          <w:color w:val="000000"/>
          <w:sz w:val="28"/>
        </w:rPr>
        <w:t>ный язык современной математики и использовать его для выражения своих мыслей.</w:t>
      </w:r>
    </w:p>
    <w:p w14:paraId="7C8DA536" w14:textId="77777777" w:rsidR="00970316" w:rsidRDefault="00064D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курсе «Алгебра и начала математического анализа» присутствуют также основы математического моделирования, которые призваны сформировать навыки построения моделей </w:t>
      </w:r>
      <w:r>
        <w:rPr>
          <w:rFonts w:ascii="Times New Roman" w:hAnsi="Times New Roman"/>
          <w:color w:val="000000"/>
          <w:sz w:val="28"/>
        </w:rPr>
        <w:t>реальных ситуаций, исследования этих моделей с помощью аппарата алгебры и математического анализа и интерпретации полученных результатов. Такие задания вплетены в каждый из разделов программы, поскольку весь материал курса широко используется для решения п</w:t>
      </w:r>
      <w:r>
        <w:rPr>
          <w:rFonts w:ascii="Times New Roman" w:hAnsi="Times New Roman"/>
          <w:color w:val="000000"/>
          <w:sz w:val="28"/>
        </w:rPr>
        <w:t>рикладных задач. При решении реальных практических задач учащиеся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</w:t>
      </w:r>
      <w:r>
        <w:rPr>
          <w:rFonts w:ascii="Times New Roman" w:hAnsi="Times New Roman"/>
          <w:color w:val="000000"/>
          <w:sz w:val="28"/>
        </w:rPr>
        <w:t>дных задач организуется в процессе изучения всех тем курса «Алгебра и начала математического анализа».</w:t>
      </w:r>
    </w:p>
    <w:p w14:paraId="610813C2" w14:textId="77777777" w:rsidR="00970316" w:rsidRDefault="00970316">
      <w:pPr>
        <w:spacing w:after="0" w:line="264" w:lineRule="auto"/>
        <w:ind w:left="120"/>
        <w:jc w:val="both"/>
      </w:pPr>
    </w:p>
    <w:p w14:paraId="0DEADF28" w14:textId="77777777" w:rsidR="00970316" w:rsidRDefault="00064D2A">
      <w:pPr>
        <w:spacing w:after="0" w:line="264" w:lineRule="auto"/>
        <w:ind w:left="120"/>
        <w:jc w:val="both"/>
      </w:pPr>
      <w:bookmarkStart w:id="4" w:name="_Toc118726583"/>
      <w:bookmarkEnd w:id="4"/>
      <w:r>
        <w:rPr>
          <w:rFonts w:ascii="Times New Roman" w:hAnsi="Times New Roman"/>
          <w:b/>
          <w:color w:val="000000"/>
          <w:sz w:val="28"/>
        </w:rPr>
        <w:t>МЕСТО УЧЕБНОГО КУРСА В УЧЕБНОМ ПЛАНЕ</w:t>
      </w:r>
    </w:p>
    <w:p w14:paraId="067FC7AB" w14:textId="77777777" w:rsidR="00970316" w:rsidRDefault="00970316">
      <w:pPr>
        <w:spacing w:after="0" w:line="264" w:lineRule="auto"/>
        <w:ind w:left="120"/>
        <w:jc w:val="both"/>
      </w:pPr>
    </w:p>
    <w:p w14:paraId="6F1B9F32" w14:textId="77777777" w:rsidR="00970316" w:rsidRDefault="00064D2A">
      <w:pPr>
        <w:spacing w:after="0" w:line="264" w:lineRule="auto"/>
        <w:ind w:left="120"/>
        <w:jc w:val="both"/>
      </w:pPr>
      <w:bookmarkStart w:id="5" w:name="b50f01e9-13d2-4b13-878a-42de73c52cdd"/>
      <w:r>
        <w:rPr>
          <w:rFonts w:ascii="Times New Roman" w:hAnsi="Times New Roman"/>
          <w:color w:val="000000"/>
          <w:sz w:val="28"/>
        </w:rPr>
        <w:t>В учебном плане на изучение курса алгебры и начал математического анализа на базовом уровне отводится 2 часа в нед</w:t>
      </w:r>
      <w:r>
        <w:rPr>
          <w:rFonts w:ascii="Times New Roman" w:hAnsi="Times New Roman"/>
          <w:color w:val="000000"/>
          <w:sz w:val="28"/>
        </w:rPr>
        <w:t>елю в 10 классе и 3 часа в неделю в 11 классе, всего за два года обучения – 170 часов.</w:t>
      </w:r>
      <w:bookmarkEnd w:id="5"/>
    </w:p>
    <w:p w14:paraId="11B72439" w14:textId="77777777" w:rsidR="00970316" w:rsidRDefault="00970316">
      <w:pPr>
        <w:sectPr w:rsidR="00970316">
          <w:pgSz w:w="11906" w:h="16383"/>
          <w:pgMar w:top="1134" w:right="850" w:bottom="1134" w:left="1701" w:header="720" w:footer="720" w:gutter="0"/>
          <w:cols w:space="720"/>
        </w:sectPr>
      </w:pPr>
    </w:p>
    <w:p w14:paraId="39F55747" w14:textId="77777777" w:rsidR="00970316" w:rsidRDefault="00064D2A">
      <w:pPr>
        <w:spacing w:after="0" w:line="264" w:lineRule="auto"/>
        <w:ind w:left="120"/>
        <w:jc w:val="both"/>
      </w:pPr>
      <w:bookmarkStart w:id="6" w:name="block-25140490"/>
      <w:bookmarkEnd w:id="1"/>
      <w:r>
        <w:rPr>
          <w:rFonts w:ascii="Times New Roman" w:hAnsi="Times New Roman"/>
          <w:b/>
          <w:color w:val="000000"/>
          <w:sz w:val="28"/>
        </w:rPr>
        <w:lastRenderedPageBreak/>
        <w:t>СОДЕРЖАНИЕ УЧЕБНОГО КУРСА</w:t>
      </w:r>
    </w:p>
    <w:p w14:paraId="14221DF4" w14:textId="77777777" w:rsidR="00970316" w:rsidRDefault="00970316">
      <w:pPr>
        <w:spacing w:after="0" w:line="264" w:lineRule="auto"/>
        <w:ind w:left="120"/>
        <w:jc w:val="both"/>
      </w:pPr>
    </w:p>
    <w:p w14:paraId="7BE3E757" w14:textId="77777777" w:rsidR="00970316" w:rsidRDefault="00064D2A">
      <w:pPr>
        <w:spacing w:after="0" w:line="264" w:lineRule="auto"/>
        <w:ind w:left="120"/>
        <w:jc w:val="both"/>
      </w:pPr>
      <w:bookmarkStart w:id="7" w:name="_Toc118726588"/>
      <w:bookmarkEnd w:id="7"/>
      <w:r>
        <w:rPr>
          <w:rFonts w:ascii="Times New Roman" w:hAnsi="Times New Roman"/>
          <w:b/>
          <w:color w:val="000000"/>
          <w:sz w:val="28"/>
        </w:rPr>
        <w:t>10 КЛАСС</w:t>
      </w:r>
    </w:p>
    <w:p w14:paraId="712EDC4E" w14:textId="77777777" w:rsidR="00970316" w:rsidRDefault="00970316">
      <w:pPr>
        <w:spacing w:after="0" w:line="264" w:lineRule="auto"/>
        <w:ind w:left="120"/>
        <w:jc w:val="both"/>
      </w:pPr>
    </w:p>
    <w:p w14:paraId="2DC68529" w14:textId="77777777" w:rsidR="00970316" w:rsidRDefault="00064D2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Числа и вычисления</w:t>
      </w:r>
    </w:p>
    <w:p w14:paraId="33EF543B" w14:textId="77777777" w:rsidR="00970316" w:rsidRDefault="00064D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Рациональные числа. Обыкновенные и десятичные дроби, проценты, бесконечные периодические дроби. Арифметичес</w:t>
      </w:r>
      <w:r>
        <w:rPr>
          <w:rFonts w:ascii="Times New Roman" w:hAnsi="Times New Roman"/>
          <w:color w:val="000000"/>
          <w:sz w:val="28"/>
        </w:rPr>
        <w:t>кие операции с рациональными числами, преобразования числовых выражений. Применение дробей и процентов для решения прикладных задач из различных отраслей знаний и реальной жизни.</w:t>
      </w:r>
    </w:p>
    <w:p w14:paraId="7F7F2935" w14:textId="77777777" w:rsidR="00970316" w:rsidRDefault="00064D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Действительные числа. Рациональные и иррациональные числа. Арифметические опе</w:t>
      </w:r>
      <w:r>
        <w:rPr>
          <w:rFonts w:ascii="Times New Roman" w:hAnsi="Times New Roman"/>
          <w:color w:val="000000"/>
          <w:sz w:val="28"/>
        </w:rPr>
        <w:t xml:space="preserve">рации с действительными числами. Приближённые вычисления, правила округления, прикидка и оценка результата вычислений. </w:t>
      </w:r>
    </w:p>
    <w:p w14:paraId="4C5CC4EC" w14:textId="77777777" w:rsidR="00970316" w:rsidRDefault="00064D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Степень с целым показателем. Стандартная форма записи действительного числа. Использование подходящей формы записи действительных чисел </w:t>
      </w:r>
      <w:r>
        <w:rPr>
          <w:rFonts w:ascii="Times New Roman" w:hAnsi="Times New Roman"/>
          <w:color w:val="000000"/>
          <w:sz w:val="28"/>
        </w:rPr>
        <w:t>для решения практических задач и представления данных.</w:t>
      </w:r>
    </w:p>
    <w:p w14:paraId="1DFB7684" w14:textId="77777777" w:rsidR="00970316" w:rsidRDefault="00064D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Арифметический корень натуральной степени. Действия с арифметическими корнями натуральной степени.</w:t>
      </w:r>
    </w:p>
    <w:p w14:paraId="52FE6531" w14:textId="77777777" w:rsidR="00970316" w:rsidRDefault="00064D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Синус, косинус и тангенс числового аргумента. Арксинус, арккосинус, арктангенс числового </w:t>
      </w:r>
      <w:r>
        <w:rPr>
          <w:rFonts w:ascii="Times New Roman" w:hAnsi="Times New Roman"/>
          <w:color w:val="000000"/>
          <w:sz w:val="28"/>
        </w:rPr>
        <w:t>аргумента.</w:t>
      </w:r>
    </w:p>
    <w:p w14:paraId="047CEE55" w14:textId="77777777" w:rsidR="00970316" w:rsidRDefault="00064D2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Уравнения и неравенства</w:t>
      </w:r>
    </w:p>
    <w:p w14:paraId="47CFEB13" w14:textId="77777777" w:rsidR="00970316" w:rsidRDefault="00064D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Тождества и тождественные преобразования. </w:t>
      </w:r>
    </w:p>
    <w:p w14:paraId="0E7A1A96" w14:textId="77777777" w:rsidR="00970316" w:rsidRDefault="00064D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Преобразование тригонометрических выражений. Основные тригонометрические формулы.</w:t>
      </w:r>
    </w:p>
    <w:p w14:paraId="7D5AA86E" w14:textId="77777777" w:rsidR="00970316" w:rsidRDefault="00064D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Уравнение, корень уравнения</w:t>
      </w:r>
      <w:r>
        <w:rPr>
          <w:rFonts w:ascii="Times New Roman" w:hAnsi="Times New Roman"/>
          <w:i/>
          <w:color w:val="000000"/>
          <w:sz w:val="28"/>
        </w:rPr>
        <w:t xml:space="preserve">. </w:t>
      </w:r>
      <w:r>
        <w:rPr>
          <w:rFonts w:ascii="Times New Roman" w:hAnsi="Times New Roman"/>
          <w:color w:val="000000"/>
          <w:sz w:val="28"/>
        </w:rPr>
        <w:t>Неравенство, решение неравенства. Метод интервалов.</w:t>
      </w:r>
    </w:p>
    <w:p w14:paraId="19FC9028" w14:textId="77777777" w:rsidR="00970316" w:rsidRDefault="00064D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Решение целых и</w:t>
      </w:r>
      <w:r>
        <w:rPr>
          <w:rFonts w:ascii="Times New Roman" w:hAnsi="Times New Roman"/>
          <w:color w:val="000000"/>
          <w:sz w:val="28"/>
        </w:rPr>
        <w:t xml:space="preserve"> дробно-рациональных уравнений и неравенств.</w:t>
      </w:r>
    </w:p>
    <w:p w14:paraId="0932FC51" w14:textId="77777777" w:rsidR="00970316" w:rsidRDefault="00064D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Решение иррациональных уравнений и неравенств.</w:t>
      </w:r>
    </w:p>
    <w:p w14:paraId="0406623B" w14:textId="77777777" w:rsidR="00970316" w:rsidRDefault="00064D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Решение тригонометрических уравнений.</w:t>
      </w:r>
    </w:p>
    <w:p w14:paraId="03F32AC2" w14:textId="77777777" w:rsidR="00970316" w:rsidRDefault="00064D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Применение уравнений и неравенств к решению математических задач и задач из различных областей науки и реальной жизни.</w:t>
      </w:r>
    </w:p>
    <w:p w14:paraId="22BC063B" w14:textId="77777777" w:rsidR="00970316" w:rsidRDefault="00064D2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Функции</w:t>
      </w:r>
      <w:r>
        <w:rPr>
          <w:rFonts w:ascii="Times New Roman" w:hAnsi="Times New Roman"/>
          <w:b/>
          <w:color w:val="000000"/>
          <w:sz w:val="28"/>
        </w:rPr>
        <w:t xml:space="preserve"> и графики</w:t>
      </w:r>
    </w:p>
    <w:p w14:paraId="2247D04A" w14:textId="77777777" w:rsidR="00970316" w:rsidRDefault="00064D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Функция, способы задания функции. График функции. Взаимно обратные функции.</w:t>
      </w:r>
    </w:p>
    <w:p w14:paraId="380E6BF8" w14:textId="77777777" w:rsidR="00970316" w:rsidRDefault="00064D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Область определения и множество значений функции. Нули функции. Промежутки знакопостоянства. Чётные и нечётные функции.</w:t>
      </w:r>
    </w:p>
    <w:p w14:paraId="1C50CEB4" w14:textId="77777777" w:rsidR="00970316" w:rsidRDefault="00064D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Степенная функция с натуральным и целым показател</w:t>
      </w:r>
      <w:r>
        <w:rPr>
          <w:rFonts w:ascii="Times New Roman" w:hAnsi="Times New Roman"/>
          <w:color w:val="000000"/>
          <w:sz w:val="28"/>
        </w:rPr>
        <w:t xml:space="preserve">ем. Её свойства и график. Свойства и график корня </w:t>
      </w:r>
      <w:r>
        <w:rPr>
          <w:rFonts w:ascii="Times New Roman" w:hAnsi="Times New Roman"/>
          <w:i/>
          <w:color w:val="000000"/>
          <w:sz w:val="28"/>
        </w:rPr>
        <w:t>n</w:t>
      </w:r>
      <w:r>
        <w:rPr>
          <w:rFonts w:ascii="Times New Roman" w:hAnsi="Times New Roman"/>
          <w:color w:val="000000"/>
          <w:sz w:val="28"/>
        </w:rPr>
        <w:t xml:space="preserve">-ой степени. </w:t>
      </w:r>
    </w:p>
    <w:p w14:paraId="63169F6A" w14:textId="77777777" w:rsidR="00970316" w:rsidRDefault="00064D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Тригонометрическая окружность, определение тригонометрических функций числового аргумента.</w:t>
      </w:r>
    </w:p>
    <w:p w14:paraId="75EE7F0B" w14:textId="77777777" w:rsidR="00970316" w:rsidRDefault="00064D2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Начала математического анализа</w:t>
      </w:r>
    </w:p>
    <w:p w14:paraId="598CCB85" w14:textId="77777777" w:rsidR="00970316" w:rsidRDefault="00064D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Последовательности, способы задания последовательностей. Монотонные п</w:t>
      </w:r>
      <w:r>
        <w:rPr>
          <w:rFonts w:ascii="Times New Roman" w:hAnsi="Times New Roman"/>
          <w:color w:val="000000"/>
          <w:sz w:val="28"/>
        </w:rPr>
        <w:t xml:space="preserve">оследовательности. </w:t>
      </w:r>
    </w:p>
    <w:p w14:paraId="09689758" w14:textId="77777777" w:rsidR="00970316" w:rsidRDefault="00064D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 Формула сложных процентов. Использование прогрессии для решения реальных задач прикладного</w:t>
      </w:r>
      <w:r>
        <w:rPr>
          <w:rFonts w:ascii="Times New Roman" w:hAnsi="Times New Roman"/>
          <w:color w:val="000000"/>
          <w:sz w:val="28"/>
        </w:rPr>
        <w:t xml:space="preserve"> характера.</w:t>
      </w:r>
    </w:p>
    <w:p w14:paraId="0C82BF46" w14:textId="77777777" w:rsidR="00970316" w:rsidRDefault="00064D2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Множества и логика</w:t>
      </w:r>
    </w:p>
    <w:p w14:paraId="0EF08BAB" w14:textId="77777777" w:rsidR="00970316" w:rsidRDefault="00064D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Множество, операции над множествами. Диаграммы Эйлера―Венна. Применение теоретико-множественного аппарата для описания реальных процессов и явлений, при решении задач из других учебных предметов. </w:t>
      </w:r>
    </w:p>
    <w:p w14:paraId="3D2ACB2E" w14:textId="77777777" w:rsidR="00970316" w:rsidRDefault="00064D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Определение, теорема, следст</w:t>
      </w:r>
      <w:r>
        <w:rPr>
          <w:rFonts w:ascii="Times New Roman" w:hAnsi="Times New Roman"/>
          <w:color w:val="000000"/>
          <w:sz w:val="28"/>
        </w:rPr>
        <w:t>вие, доказательство.</w:t>
      </w:r>
    </w:p>
    <w:p w14:paraId="2DC1760F" w14:textId="77777777" w:rsidR="00970316" w:rsidRDefault="00970316">
      <w:pPr>
        <w:spacing w:after="0" w:line="264" w:lineRule="auto"/>
        <w:ind w:left="120"/>
        <w:jc w:val="both"/>
      </w:pPr>
    </w:p>
    <w:p w14:paraId="71DAE8D3" w14:textId="77777777" w:rsidR="00970316" w:rsidRDefault="00064D2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11 КЛАСС</w:t>
      </w:r>
    </w:p>
    <w:p w14:paraId="7622DC83" w14:textId="77777777" w:rsidR="00970316" w:rsidRDefault="00970316">
      <w:pPr>
        <w:spacing w:after="0" w:line="264" w:lineRule="auto"/>
        <w:ind w:left="120"/>
        <w:jc w:val="both"/>
      </w:pPr>
    </w:p>
    <w:p w14:paraId="32728327" w14:textId="77777777" w:rsidR="00970316" w:rsidRDefault="00064D2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Числа и вычисления</w:t>
      </w:r>
    </w:p>
    <w:p w14:paraId="6E1E48DB" w14:textId="77777777" w:rsidR="00970316" w:rsidRDefault="00064D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Натуральные и целые числа. Признаки делимости целых чисел.</w:t>
      </w:r>
    </w:p>
    <w:p w14:paraId="1ADDE3A9" w14:textId="77777777" w:rsidR="00970316" w:rsidRDefault="00064D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Степень с рациональным показателем. Свойства степени.</w:t>
      </w:r>
    </w:p>
    <w:p w14:paraId="4D7385AA" w14:textId="77777777" w:rsidR="00970316" w:rsidRDefault="00064D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Логарифм числа. Десятичные и натуральные логарифмы.</w:t>
      </w:r>
    </w:p>
    <w:p w14:paraId="63DB983B" w14:textId="77777777" w:rsidR="00970316" w:rsidRDefault="00064D2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Уравнения и неравенства</w:t>
      </w:r>
    </w:p>
    <w:p w14:paraId="7A6C0897" w14:textId="77777777" w:rsidR="00970316" w:rsidRDefault="00064D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Преобразование выражений, содержащих логарифмы.</w:t>
      </w:r>
    </w:p>
    <w:p w14:paraId="1D927E0C" w14:textId="77777777" w:rsidR="00970316" w:rsidRDefault="00064D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Преобразование выражений, содержащих степени с рациональным показателем.</w:t>
      </w:r>
    </w:p>
    <w:p w14:paraId="17FA4922" w14:textId="77777777" w:rsidR="00970316" w:rsidRDefault="00064D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Примеры тригонометрических неравенств.</w:t>
      </w:r>
    </w:p>
    <w:p w14:paraId="77D46EB8" w14:textId="77777777" w:rsidR="00970316" w:rsidRDefault="00064D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Показательные уравнения и неравенства. </w:t>
      </w:r>
    </w:p>
    <w:p w14:paraId="2BA89317" w14:textId="77777777" w:rsidR="00970316" w:rsidRDefault="00064D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Логарифмические уравнения и неравенства. </w:t>
      </w:r>
    </w:p>
    <w:p w14:paraId="7D1F91C6" w14:textId="77777777" w:rsidR="00970316" w:rsidRDefault="00064D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Системы линейных уравнений. Решение прикладных задач с помощью системы линейных уравнений.</w:t>
      </w:r>
    </w:p>
    <w:p w14:paraId="3F285084" w14:textId="77777777" w:rsidR="00970316" w:rsidRDefault="00064D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Системы и совокупности рациональных уравнений и неравенств.</w:t>
      </w:r>
    </w:p>
    <w:p w14:paraId="08A5ADE6" w14:textId="77777777" w:rsidR="00970316" w:rsidRDefault="00064D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Применение уравнений, систем и неравенств к решению математичес</w:t>
      </w:r>
      <w:r>
        <w:rPr>
          <w:rFonts w:ascii="Times New Roman" w:hAnsi="Times New Roman"/>
          <w:color w:val="000000"/>
          <w:sz w:val="28"/>
        </w:rPr>
        <w:t>ких задач и задач из различных областей науки и реальной жизни.</w:t>
      </w:r>
    </w:p>
    <w:p w14:paraId="570D1124" w14:textId="77777777" w:rsidR="00970316" w:rsidRDefault="00064D2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Функции и графики</w:t>
      </w:r>
    </w:p>
    <w:p w14:paraId="2B5781F3" w14:textId="77777777" w:rsidR="00970316" w:rsidRDefault="00064D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Функция. Периодические функции. Промежутки монотонности функции. Максимумы и минимумы функции. Наибольшее и наименьшее значение функции на промежутке.</w:t>
      </w:r>
    </w:p>
    <w:p w14:paraId="57210205" w14:textId="77777777" w:rsidR="00970316" w:rsidRDefault="00064D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Тригонометрические функ</w:t>
      </w:r>
      <w:r>
        <w:rPr>
          <w:rFonts w:ascii="Times New Roman" w:hAnsi="Times New Roman"/>
          <w:color w:val="000000"/>
          <w:sz w:val="28"/>
        </w:rPr>
        <w:t>ции, их свойства и графики.</w:t>
      </w:r>
    </w:p>
    <w:p w14:paraId="2857633E" w14:textId="77777777" w:rsidR="00970316" w:rsidRDefault="00064D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Показательная и логарифмическая функции, их свойства и графики. </w:t>
      </w:r>
    </w:p>
    <w:p w14:paraId="3B870ACE" w14:textId="77777777" w:rsidR="00970316" w:rsidRDefault="00064D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Использование графиков функций для решения уравнений и линейных систем.</w:t>
      </w:r>
    </w:p>
    <w:p w14:paraId="46B64D0A" w14:textId="77777777" w:rsidR="00970316" w:rsidRDefault="00064D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Использование графиков функций для исследования процессов и зависимостей, которые возникают</w:t>
      </w:r>
      <w:r>
        <w:rPr>
          <w:rFonts w:ascii="Times New Roman" w:hAnsi="Times New Roman"/>
          <w:color w:val="000000"/>
          <w:sz w:val="28"/>
        </w:rPr>
        <w:t xml:space="preserve"> при решении задач из других учебных предметов и реальной жизни.</w:t>
      </w:r>
    </w:p>
    <w:p w14:paraId="5AB6480E" w14:textId="77777777" w:rsidR="00970316" w:rsidRDefault="00064D2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Начала математического анализа</w:t>
      </w:r>
    </w:p>
    <w:p w14:paraId="1DF72F9C" w14:textId="77777777" w:rsidR="00970316" w:rsidRDefault="00064D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Непрерывные функции. Метод интервалов для решения неравенств.</w:t>
      </w:r>
    </w:p>
    <w:p w14:paraId="2EEA2414" w14:textId="77777777" w:rsidR="00970316" w:rsidRDefault="00064D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Производная функции. Геометрический и физический смысл производной. </w:t>
      </w:r>
    </w:p>
    <w:p w14:paraId="6776D3C7" w14:textId="77777777" w:rsidR="00970316" w:rsidRDefault="00064D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Производные элементарных функ</w:t>
      </w:r>
      <w:r>
        <w:rPr>
          <w:rFonts w:ascii="Times New Roman" w:hAnsi="Times New Roman"/>
          <w:color w:val="000000"/>
          <w:sz w:val="28"/>
        </w:rPr>
        <w:t>ций. Формулы нахождения производной суммы, произведения и частного функций.</w:t>
      </w:r>
    </w:p>
    <w:p w14:paraId="54A76231" w14:textId="77777777" w:rsidR="00970316" w:rsidRDefault="00064D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Применение производной к исследованию функций на монотонность и экстремумы. Нахождение наибольшего и наименьшего значения функции на отрезке.</w:t>
      </w:r>
    </w:p>
    <w:p w14:paraId="346ED708" w14:textId="77777777" w:rsidR="00970316" w:rsidRDefault="00064D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Применение производной для нахождения </w:t>
      </w:r>
      <w:r>
        <w:rPr>
          <w:rFonts w:ascii="Times New Roman" w:hAnsi="Times New Roman"/>
          <w:color w:val="000000"/>
          <w:sz w:val="28"/>
        </w:rPr>
        <w:t>наилучшего решения в прикладных задачах, для определения скорости процесса, заданного формулой или графиком.</w:t>
      </w:r>
    </w:p>
    <w:p w14:paraId="1B3C1098" w14:textId="77777777" w:rsidR="00970316" w:rsidRDefault="00064D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Первообразная. Таблица первообразных.</w:t>
      </w:r>
    </w:p>
    <w:p w14:paraId="6A556405" w14:textId="77777777" w:rsidR="00970316" w:rsidRDefault="00064D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Интеграл, его геометрический и физический смысл. Вычисление интеграла по формуле Ньютона―Лейбница.</w:t>
      </w:r>
    </w:p>
    <w:p w14:paraId="68EAF49F" w14:textId="77777777" w:rsidR="00970316" w:rsidRDefault="00970316">
      <w:pPr>
        <w:sectPr w:rsidR="00970316">
          <w:pgSz w:w="11906" w:h="16383"/>
          <w:pgMar w:top="1134" w:right="850" w:bottom="1134" w:left="1701" w:header="720" w:footer="720" w:gutter="0"/>
          <w:cols w:space="720"/>
        </w:sectPr>
      </w:pPr>
    </w:p>
    <w:p w14:paraId="18B76BAE" w14:textId="77777777" w:rsidR="00970316" w:rsidRDefault="00064D2A">
      <w:pPr>
        <w:spacing w:after="0" w:line="264" w:lineRule="auto"/>
        <w:ind w:left="120"/>
        <w:jc w:val="both"/>
      </w:pPr>
      <w:bookmarkStart w:id="8" w:name="block-25140492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>ПЛАНИРУЕМЫЕ РЕЗУЛЬТАТЫ</w:t>
      </w:r>
    </w:p>
    <w:p w14:paraId="4FAAA59C" w14:textId="77777777" w:rsidR="00970316" w:rsidRDefault="00970316">
      <w:pPr>
        <w:spacing w:after="0" w:line="264" w:lineRule="auto"/>
        <w:ind w:left="120"/>
        <w:jc w:val="both"/>
      </w:pPr>
    </w:p>
    <w:p w14:paraId="60A042BD" w14:textId="77777777" w:rsidR="00970316" w:rsidRDefault="00064D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Освоение учебного предмета «Математика» должно обеспечивать достижение на уровне среднего общего образования следующих личностных, метапредметных и предметных образовательных результатов: </w:t>
      </w:r>
    </w:p>
    <w:p w14:paraId="7F2D2A2B" w14:textId="77777777" w:rsidR="00970316" w:rsidRDefault="00970316">
      <w:pPr>
        <w:spacing w:after="0" w:line="264" w:lineRule="auto"/>
        <w:ind w:left="120"/>
        <w:jc w:val="both"/>
      </w:pPr>
    </w:p>
    <w:p w14:paraId="02B7A7D7" w14:textId="77777777" w:rsidR="00970316" w:rsidRDefault="00064D2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14:paraId="5AAE8C17" w14:textId="77777777" w:rsidR="00970316" w:rsidRDefault="00970316">
      <w:pPr>
        <w:spacing w:after="0" w:line="264" w:lineRule="auto"/>
        <w:ind w:left="120"/>
        <w:jc w:val="both"/>
      </w:pPr>
    </w:p>
    <w:p w14:paraId="754135E8" w14:textId="77777777" w:rsidR="00970316" w:rsidRDefault="00064D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Личностные результа</w:t>
      </w:r>
      <w:r>
        <w:rPr>
          <w:rFonts w:ascii="Times New Roman" w:hAnsi="Times New Roman"/>
          <w:color w:val="000000"/>
          <w:sz w:val="28"/>
        </w:rPr>
        <w:t>ты освоения программы учебного предмета «Математика» характеризуются:</w:t>
      </w:r>
    </w:p>
    <w:p w14:paraId="61BDF72C" w14:textId="77777777" w:rsidR="00970316" w:rsidRDefault="00064D2A">
      <w:pPr>
        <w:spacing w:after="0" w:line="264" w:lineRule="auto"/>
        <w:ind w:firstLine="600"/>
        <w:jc w:val="both"/>
      </w:pPr>
      <w:bookmarkStart w:id="9" w:name="_Toc73394992"/>
      <w:bookmarkEnd w:id="9"/>
      <w:r>
        <w:rPr>
          <w:rFonts w:ascii="Times New Roman" w:hAnsi="Times New Roman"/>
          <w:color w:val="000000"/>
          <w:sz w:val="28"/>
        </w:rPr>
        <w:t>Гражданское воспитание:</w:t>
      </w:r>
    </w:p>
    <w:p w14:paraId="4FC0306B" w14:textId="77777777" w:rsidR="00970316" w:rsidRDefault="00064D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сформированностью гражданской позиции обучающегося как активного и ответственного члена российского общества, представлением о математических основах функциониров</w:t>
      </w:r>
      <w:r>
        <w:rPr>
          <w:rFonts w:ascii="Times New Roman" w:hAnsi="Times New Roman"/>
          <w:color w:val="000000"/>
          <w:sz w:val="28"/>
        </w:rPr>
        <w:t>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14:paraId="1B0E661E" w14:textId="77777777" w:rsidR="00970316" w:rsidRDefault="00064D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Патриотическое воспитание:</w:t>
      </w:r>
    </w:p>
    <w:p w14:paraId="1270604C" w14:textId="77777777" w:rsidR="00970316" w:rsidRDefault="00064D2A">
      <w:pPr>
        <w:shd w:val="clear" w:color="auto" w:fill="FFFFFF"/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сформированностью российской гражданской ид</w:t>
      </w:r>
      <w:r>
        <w:rPr>
          <w:rFonts w:ascii="Times New Roman" w:hAnsi="Times New Roman"/>
          <w:color w:val="000000"/>
          <w:sz w:val="28"/>
        </w:rPr>
        <w:t>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14:paraId="7C2AFD73" w14:textId="77777777" w:rsidR="00970316" w:rsidRDefault="00064D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Духовно-нравст</w:t>
      </w:r>
      <w:r>
        <w:rPr>
          <w:rFonts w:ascii="Times New Roman" w:hAnsi="Times New Roman"/>
          <w:color w:val="000000"/>
          <w:sz w:val="28"/>
        </w:rPr>
        <w:t>венного воспитания:</w:t>
      </w:r>
    </w:p>
    <w:p w14:paraId="184A2DAD" w14:textId="77777777" w:rsidR="00970316" w:rsidRDefault="00064D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осознанием духовных ценностей российского народа; сформированностью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</w:t>
      </w:r>
      <w:r>
        <w:rPr>
          <w:rFonts w:ascii="Times New Roman" w:hAnsi="Times New Roman"/>
          <w:color w:val="000000"/>
          <w:sz w:val="28"/>
        </w:rPr>
        <w:t>ойчивого будущего.</w:t>
      </w:r>
    </w:p>
    <w:p w14:paraId="70C6F3ED" w14:textId="77777777" w:rsidR="00970316" w:rsidRDefault="00064D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Эстетическое воспитание:</w:t>
      </w:r>
    </w:p>
    <w:p w14:paraId="1B88C023" w14:textId="77777777" w:rsidR="00970316" w:rsidRDefault="00064D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14:paraId="683FCE10" w14:textId="77777777" w:rsidR="00970316" w:rsidRDefault="00064D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Физическое воспитание:</w:t>
      </w:r>
    </w:p>
    <w:p w14:paraId="72D1235C" w14:textId="77777777" w:rsidR="00970316" w:rsidRDefault="00064D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сформированностью умения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</w:t>
      </w:r>
      <w:r>
        <w:rPr>
          <w:rFonts w:ascii="Times New Roman" w:hAnsi="Times New Roman"/>
          <w:color w:val="000000"/>
          <w:sz w:val="28"/>
        </w:rPr>
        <w:t>о совершенствования, при занятиях спортивно-оздоровительной деятельностью.</w:t>
      </w:r>
    </w:p>
    <w:p w14:paraId="5C4681AC" w14:textId="77777777" w:rsidR="00970316" w:rsidRDefault="00064D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Трудовое воспитание:</w:t>
      </w:r>
    </w:p>
    <w:p w14:paraId="17E98A10" w14:textId="77777777" w:rsidR="00970316" w:rsidRDefault="00064D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</w:t>
      </w:r>
      <w:r>
        <w:rPr>
          <w:rFonts w:ascii="Times New Roman" w:hAnsi="Times New Roman"/>
          <w:color w:val="000000"/>
          <w:sz w:val="28"/>
        </w:rPr>
        <w:t xml:space="preserve">ием совершать осознанный выбор будущей профессии и реализовывать собственные жизненные планы; 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</w:t>
      </w:r>
      <w:r>
        <w:rPr>
          <w:rFonts w:ascii="Times New Roman" w:hAnsi="Times New Roman"/>
          <w:color w:val="000000"/>
          <w:sz w:val="28"/>
        </w:rPr>
        <w:t>математической направленности.</w:t>
      </w:r>
    </w:p>
    <w:p w14:paraId="756254D6" w14:textId="77777777" w:rsidR="00970316" w:rsidRDefault="00064D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Экологическое воспитание:</w:t>
      </w:r>
    </w:p>
    <w:p w14:paraId="585D8B74" w14:textId="77777777" w:rsidR="00970316" w:rsidRDefault="00064D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сформированностью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</w:t>
      </w:r>
      <w:r>
        <w:rPr>
          <w:rFonts w:ascii="Times New Roman" w:hAnsi="Times New Roman"/>
          <w:color w:val="000000"/>
          <w:sz w:val="28"/>
        </w:rPr>
        <w:t>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14:paraId="17BBC8C5" w14:textId="77777777" w:rsidR="00970316" w:rsidRDefault="00064D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Ценности научного познания: </w:t>
      </w:r>
    </w:p>
    <w:p w14:paraId="1A11E910" w14:textId="77777777" w:rsidR="00970316" w:rsidRDefault="00064D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сформированностью мировоззрения, соответствующего современн</w:t>
      </w:r>
      <w:r>
        <w:rPr>
          <w:rFonts w:ascii="Times New Roman" w:hAnsi="Times New Roman"/>
          <w:color w:val="000000"/>
          <w:sz w:val="28"/>
        </w:rPr>
        <w:t>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</w:t>
      </w:r>
      <w:r>
        <w:rPr>
          <w:rFonts w:ascii="Times New Roman" w:hAnsi="Times New Roman"/>
          <w:color w:val="000000"/>
          <w:sz w:val="28"/>
        </w:rPr>
        <w:t xml:space="preserve"> мира; готовностью осуществлять проектную и исследовательскую деятельность индивидуально и в группе.</w:t>
      </w:r>
    </w:p>
    <w:p w14:paraId="3C26C6D5" w14:textId="77777777" w:rsidR="00970316" w:rsidRDefault="00970316">
      <w:pPr>
        <w:spacing w:after="0" w:line="264" w:lineRule="auto"/>
        <w:ind w:left="120"/>
        <w:jc w:val="both"/>
      </w:pPr>
    </w:p>
    <w:p w14:paraId="36A69FD0" w14:textId="77777777" w:rsidR="00970316" w:rsidRDefault="00064D2A">
      <w:pPr>
        <w:spacing w:after="0" w:line="264" w:lineRule="auto"/>
        <w:ind w:left="120"/>
        <w:jc w:val="both"/>
      </w:pPr>
      <w:bookmarkStart w:id="10" w:name="_Toc118726579"/>
      <w:bookmarkEnd w:id="10"/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14:paraId="314DBE83" w14:textId="77777777" w:rsidR="00970316" w:rsidRDefault="00970316">
      <w:pPr>
        <w:spacing w:after="0" w:line="264" w:lineRule="auto"/>
        <w:ind w:left="120"/>
        <w:jc w:val="both"/>
      </w:pPr>
    </w:p>
    <w:p w14:paraId="0E927A2A" w14:textId="77777777" w:rsidR="00970316" w:rsidRDefault="00064D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Метапредметные результаты освоения программы учебного предмета «Математика» характеризуются овладением универсальными </w:t>
      </w:r>
      <w:r>
        <w:rPr>
          <w:rFonts w:ascii="Times New Roman" w:hAnsi="Times New Roman"/>
          <w:b/>
          <w:i/>
          <w:color w:val="000000"/>
          <w:sz w:val="28"/>
        </w:rPr>
        <w:t>познавательными</w:t>
      </w:r>
      <w:r>
        <w:rPr>
          <w:rFonts w:ascii="Times New Roman" w:hAnsi="Times New Roman"/>
          <w:i/>
          <w:color w:val="000000"/>
          <w:sz w:val="28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14:paraId="2465572E" w14:textId="77777777" w:rsidR="00970316" w:rsidRDefault="00064D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1) </w:t>
      </w:r>
      <w:r>
        <w:rPr>
          <w:rFonts w:ascii="Times New Roman" w:hAnsi="Times New Roman"/>
          <w:i/>
          <w:color w:val="000000"/>
          <w:sz w:val="28"/>
        </w:rPr>
        <w:t xml:space="preserve">Универсальные </w:t>
      </w:r>
      <w:r>
        <w:rPr>
          <w:rFonts w:ascii="Times New Roman" w:hAnsi="Times New Roman"/>
          <w:b/>
          <w:i/>
          <w:color w:val="000000"/>
          <w:sz w:val="28"/>
        </w:rPr>
        <w:t>познавательные</w:t>
      </w:r>
      <w:r>
        <w:rPr>
          <w:rFonts w:ascii="Times New Roman" w:hAnsi="Times New Roman"/>
          <w:i/>
          <w:color w:val="000000"/>
          <w:sz w:val="28"/>
        </w:rPr>
        <w:t xml:space="preserve"> действия,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>
        <w:rPr>
          <w:rFonts w:ascii="Times New Roman" w:hAnsi="Times New Roman"/>
          <w:color w:val="000000"/>
          <w:sz w:val="28"/>
        </w:rPr>
        <w:t>.</w:t>
      </w:r>
    </w:p>
    <w:p w14:paraId="5ECE42D8" w14:textId="77777777" w:rsidR="00970316" w:rsidRDefault="00064D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Базовые логические де</w:t>
      </w:r>
      <w:r>
        <w:rPr>
          <w:rFonts w:ascii="Times New Roman" w:hAnsi="Times New Roman"/>
          <w:color w:val="000000"/>
          <w:sz w:val="28"/>
        </w:rPr>
        <w:t>йствия:</w:t>
      </w:r>
    </w:p>
    <w:p w14:paraId="29E74F15" w14:textId="77777777" w:rsidR="00970316" w:rsidRDefault="00064D2A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</w:t>
      </w:r>
      <w:r>
        <w:rPr>
          <w:rFonts w:ascii="Times New Roman" w:hAnsi="Times New Roman"/>
          <w:color w:val="000000"/>
          <w:sz w:val="28"/>
        </w:rPr>
        <w:t>мого анализа;</w:t>
      </w:r>
    </w:p>
    <w:p w14:paraId="29D1A0B6" w14:textId="77777777" w:rsidR="00970316" w:rsidRDefault="00064D2A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14:paraId="6A0F35EA" w14:textId="77777777" w:rsidR="00970316" w:rsidRDefault="00064D2A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математические закономерности, взаимосвязи и противоречия в фактах, данных, наблюдениях и утверждениях; пре</w:t>
      </w:r>
      <w:r>
        <w:rPr>
          <w:rFonts w:ascii="Times New Roman" w:hAnsi="Times New Roman"/>
          <w:color w:val="000000"/>
          <w:sz w:val="28"/>
        </w:rPr>
        <w:t xml:space="preserve">длагать критерии для выявления закономерностей и противоречий; </w:t>
      </w:r>
    </w:p>
    <w:p w14:paraId="64943D01" w14:textId="77777777" w:rsidR="00970316" w:rsidRDefault="00064D2A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25F537E4" w14:textId="77777777" w:rsidR="00970316" w:rsidRDefault="00064D2A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проводить самостоятельно доказательства математических утверждений (прямые и </w:t>
      </w:r>
      <w:r>
        <w:rPr>
          <w:rFonts w:ascii="Times New Roman" w:hAnsi="Times New Roman"/>
          <w:color w:val="000000"/>
          <w:sz w:val="28"/>
        </w:rPr>
        <w:t>от противного), выстраивать аргументацию, приводить примеры и контрпримеры; обосновывать собственные суждения и выводы;</w:t>
      </w:r>
    </w:p>
    <w:p w14:paraId="4B6DE837" w14:textId="77777777" w:rsidR="00970316" w:rsidRDefault="00064D2A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</w:t>
      </w:r>
      <w:r>
        <w:rPr>
          <w:rFonts w:ascii="Times New Roman" w:hAnsi="Times New Roman"/>
          <w:color w:val="000000"/>
          <w:sz w:val="28"/>
        </w:rPr>
        <w:t>еленных критериев).</w:t>
      </w:r>
    </w:p>
    <w:p w14:paraId="52725D45" w14:textId="77777777" w:rsidR="00970316" w:rsidRDefault="00064D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Базовые исследовательские действия:</w:t>
      </w:r>
    </w:p>
    <w:p w14:paraId="0871115D" w14:textId="77777777" w:rsidR="00970316" w:rsidRDefault="00064D2A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</w:t>
      </w:r>
      <w:r>
        <w:rPr>
          <w:rFonts w:ascii="Times New Roman" w:hAnsi="Times New Roman"/>
          <w:color w:val="000000"/>
          <w:sz w:val="28"/>
        </w:rPr>
        <w:t>зицию, мнение;</w:t>
      </w:r>
    </w:p>
    <w:p w14:paraId="74B3C279" w14:textId="77777777" w:rsidR="00970316" w:rsidRDefault="00064D2A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14:paraId="2F3883CF" w14:textId="77777777" w:rsidR="00970316" w:rsidRDefault="00064D2A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самостоятельно формулировать обобщения </w:t>
      </w:r>
      <w:r>
        <w:rPr>
          <w:rFonts w:ascii="Times New Roman" w:hAnsi="Times New Roman"/>
          <w:color w:val="000000"/>
          <w:sz w:val="28"/>
        </w:rPr>
        <w:t>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26256CC0" w14:textId="77777777" w:rsidR="00970316" w:rsidRDefault="00064D2A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прогнозировать возможное развитие процесса, а также выдвигать предположения о его развитии в новых условиях.</w:t>
      </w:r>
    </w:p>
    <w:p w14:paraId="04C9BF58" w14:textId="77777777" w:rsidR="00970316" w:rsidRDefault="00064D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Работа с информ</w:t>
      </w:r>
      <w:r>
        <w:rPr>
          <w:rFonts w:ascii="Times New Roman" w:hAnsi="Times New Roman"/>
          <w:color w:val="000000"/>
          <w:sz w:val="28"/>
        </w:rPr>
        <w:t>ацией:</w:t>
      </w:r>
    </w:p>
    <w:p w14:paraId="4ABE5248" w14:textId="77777777" w:rsidR="00970316" w:rsidRDefault="00064D2A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дефициты информации, данных, необходимых для ответа на вопрос и для решения задачи;</w:t>
      </w:r>
    </w:p>
    <w:p w14:paraId="026780A8" w14:textId="77777777" w:rsidR="00970316" w:rsidRDefault="00064D2A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14:paraId="57BF611B" w14:textId="77777777" w:rsidR="00970316" w:rsidRDefault="00064D2A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стру</w:t>
      </w:r>
      <w:r>
        <w:rPr>
          <w:rFonts w:ascii="Times New Roman" w:hAnsi="Times New Roman"/>
          <w:color w:val="000000"/>
          <w:sz w:val="28"/>
        </w:rPr>
        <w:t>ктурировать информацию, представлять её в различных формах, иллюстрировать графически;</w:t>
      </w:r>
    </w:p>
    <w:p w14:paraId="63FD2BDD" w14:textId="77777777" w:rsidR="00970316" w:rsidRDefault="00064D2A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оценивать надёжность информации по самостоятельно сформулированным критериям.</w:t>
      </w:r>
    </w:p>
    <w:p w14:paraId="0288B314" w14:textId="77777777" w:rsidR="00970316" w:rsidRDefault="00064D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2) </w:t>
      </w:r>
      <w:r>
        <w:rPr>
          <w:rFonts w:ascii="Times New Roman" w:hAnsi="Times New Roman"/>
          <w:i/>
          <w:color w:val="000000"/>
          <w:sz w:val="28"/>
        </w:rPr>
        <w:t xml:space="preserve">Универсальные </w:t>
      </w:r>
      <w:r>
        <w:rPr>
          <w:rFonts w:ascii="Times New Roman" w:hAnsi="Times New Roman"/>
          <w:b/>
          <w:i/>
          <w:color w:val="000000"/>
          <w:sz w:val="28"/>
        </w:rPr>
        <w:t xml:space="preserve">коммуникативные </w:t>
      </w:r>
      <w:r>
        <w:rPr>
          <w:rFonts w:ascii="Times New Roman" w:hAnsi="Times New Roman"/>
          <w:i/>
          <w:color w:val="000000"/>
          <w:sz w:val="28"/>
        </w:rPr>
        <w:t xml:space="preserve">действия, обеспечивают сформированность </w:t>
      </w:r>
      <w:r>
        <w:rPr>
          <w:rFonts w:ascii="Times New Roman" w:hAnsi="Times New Roman"/>
          <w:i/>
          <w:color w:val="000000"/>
          <w:sz w:val="28"/>
        </w:rPr>
        <w:t>социальных навыков обучающихся.</w:t>
      </w:r>
    </w:p>
    <w:p w14:paraId="514AA80F" w14:textId="77777777" w:rsidR="00970316" w:rsidRDefault="00064D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Общение:</w:t>
      </w:r>
    </w:p>
    <w:p w14:paraId="381E1E38" w14:textId="77777777" w:rsidR="00970316" w:rsidRDefault="00064D2A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</w:t>
      </w:r>
      <w:r>
        <w:rPr>
          <w:rFonts w:ascii="Times New Roman" w:hAnsi="Times New Roman"/>
          <w:color w:val="000000"/>
          <w:sz w:val="28"/>
        </w:rPr>
        <w:t xml:space="preserve">ать полученный результат; </w:t>
      </w:r>
    </w:p>
    <w:p w14:paraId="767A21DB" w14:textId="77777777" w:rsidR="00970316" w:rsidRDefault="00064D2A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</w:t>
      </w:r>
      <w:r>
        <w:rPr>
          <w:rFonts w:ascii="Times New Roman" w:hAnsi="Times New Roman"/>
          <w:color w:val="000000"/>
          <w:sz w:val="28"/>
        </w:rPr>
        <w:t xml:space="preserve"> сходство позиций; в корректной форме формулировать разногласия, свои возражения;</w:t>
      </w:r>
    </w:p>
    <w:p w14:paraId="4671D4C1" w14:textId="77777777" w:rsidR="00970316" w:rsidRDefault="00064D2A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14:paraId="17FBD63E" w14:textId="77777777" w:rsidR="00970316" w:rsidRDefault="00064D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</w:t>
      </w:r>
      <w:r>
        <w:rPr>
          <w:rFonts w:ascii="Times New Roman" w:hAnsi="Times New Roman"/>
          <w:color w:val="000000"/>
          <w:sz w:val="28"/>
        </w:rPr>
        <w:t>отрудничество:</w:t>
      </w:r>
    </w:p>
    <w:p w14:paraId="3356D21B" w14:textId="77777777" w:rsidR="00970316" w:rsidRDefault="00064D2A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</w:t>
      </w:r>
      <w:r>
        <w:rPr>
          <w:rFonts w:ascii="Times New Roman" w:hAnsi="Times New Roman"/>
          <w:color w:val="000000"/>
          <w:sz w:val="28"/>
        </w:rPr>
        <w:t xml:space="preserve"> результат работы; обобщать мнения нескольких людей;</w:t>
      </w:r>
    </w:p>
    <w:p w14:paraId="24C71786" w14:textId="77777777" w:rsidR="00970316" w:rsidRDefault="00064D2A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</w:t>
      </w:r>
      <w:r>
        <w:rPr>
          <w:rFonts w:ascii="Times New Roman" w:hAnsi="Times New Roman"/>
          <w:color w:val="000000"/>
          <w:sz w:val="28"/>
        </w:rPr>
        <w:t xml:space="preserve"> вклада в общий продукт по критериям, сформулированным участниками взаимодействия.</w:t>
      </w:r>
    </w:p>
    <w:p w14:paraId="04DE2EA0" w14:textId="77777777" w:rsidR="00970316" w:rsidRDefault="00064D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3) </w:t>
      </w:r>
      <w:r>
        <w:rPr>
          <w:rFonts w:ascii="Times New Roman" w:hAnsi="Times New Roman"/>
          <w:i/>
          <w:color w:val="000000"/>
          <w:sz w:val="28"/>
        </w:rPr>
        <w:t xml:space="preserve">Универсальные </w:t>
      </w:r>
      <w:r>
        <w:rPr>
          <w:rFonts w:ascii="Times New Roman" w:hAnsi="Times New Roman"/>
          <w:b/>
          <w:i/>
          <w:color w:val="000000"/>
          <w:sz w:val="28"/>
        </w:rPr>
        <w:t xml:space="preserve">регулятивные </w:t>
      </w:r>
      <w:r>
        <w:rPr>
          <w:rFonts w:ascii="Times New Roman" w:hAnsi="Times New Roman"/>
          <w:i/>
          <w:color w:val="000000"/>
          <w:sz w:val="28"/>
        </w:rPr>
        <w:t>действия, обеспечивают формирование смысловых установок и жизненных навыков личности</w:t>
      </w:r>
      <w:r>
        <w:rPr>
          <w:rFonts w:ascii="Times New Roman" w:hAnsi="Times New Roman"/>
          <w:color w:val="000000"/>
          <w:sz w:val="28"/>
        </w:rPr>
        <w:t>.</w:t>
      </w:r>
    </w:p>
    <w:p w14:paraId="5AAF536A" w14:textId="77777777" w:rsidR="00970316" w:rsidRDefault="00064D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Самоорганизация:</w:t>
      </w:r>
    </w:p>
    <w:p w14:paraId="131FF88E" w14:textId="77777777" w:rsidR="00970316" w:rsidRDefault="00064D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 составлять план, алгоритм решения задач</w:t>
      </w:r>
      <w:r>
        <w:rPr>
          <w:rFonts w:ascii="Times New Roman" w:hAnsi="Times New Roman"/>
          <w:color w:val="000000"/>
          <w:sz w:val="28"/>
        </w:rPr>
        <w:t>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14:paraId="4C8F1A67" w14:textId="77777777" w:rsidR="00970316" w:rsidRDefault="00064D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Самоконтроль:</w:t>
      </w:r>
    </w:p>
    <w:p w14:paraId="28F4D1D0" w14:textId="77777777" w:rsidR="00970316" w:rsidRDefault="00064D2A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владеть навыками познавательной рефлексии как осознания совершаемых действий и мыс</w:t>
      </w:r>
      <w:r>
        <w:rPr>
          <w:rFonts w:ascii="Times New Roman" w:hAnsi="Times New Roman"/>
          <w:color w:val="000000"/>
          <w:sz w:val="28"/>
        </w:rPr>
        <w:t>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14:paraId="5321DDB8" w14:textId="77777777" w:rsidR="00970316" w:rsidRDefault="00064D2A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предвидеть трудности, которые могут возникнуть при решении задачи, вносить коррективы в деятельность на основе новых обст</w:t>
      </w:r>
      <w:r>
        <w:rPr>
          <w:rFonts w:ascii="Times New Roman" w:hAnsi="Times New Roman"/>
          <w:color w:val="000000"/>
          <w:sz w:val="28"/>
        </w:rPr>
        <w:t>оятельств, данных, найденных ошибок, выявленных трудностей;</w:t>
      </w:r>
    </w:p>
    <w:p w14:paraId="5543CEC8" w14:textId="77777777" w:rsidR="00970316" w:rsidRDefault="00064D2A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соответствие результата цели и условиям, объяснять причины достижения или недостижения результатов деятельности, находить ошибку, давать оценку приобретённому опыту.</w:t>
      </w:r>
    </w:p>
    <w:p w14:paraId="2560C0ED" w14:textId="77777777" w:rsidR="00970316" w:rsidRDefault="00970316">
      <w:pPr>
        <w:spacing w:after="0" w:line="264" w:lineRule="auto"/>
        <w:ind w:left="120"/>
        <w:jc w:val="both"/>
      </w:pPr>
    </w:p>
    <w:p w14:paraId="0BD5F7A7" w14:textId="77777777" w:rsidR="00970316" w:rsidRDefault="00064D2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</w:t>
      </w:r>
      <w:r>
        <w:rPr>
          <w:rFonts w:ascii="Times New Roman" w:hAnsi="Times New Roman"/>
          <w:b/>
          <w:color w:val="000000"/>
          <w:sz w:val="28"/>
        </w:rPr>
        <w:t>ТЫ</w:t>
      </w:r>
    </w:p>
    <w:p w14:paraId="2A8A73F2" w14:textId="77777777" w:rsidR="00970316" w:rsidRDefault="00970316">
      <w:pPr>
        <w:spacing w:after="0" w:line="264" w:lineRule="auto"/>
        <w:ind w:left="120"/>
        <w:jc w:val="both"/>
      </w:pPr>
    </w:p>
    <w:p w14:paraId="1C8EE02F" w14:textId="77777777" w:rsidR="00970316" w:rsidRDefault="00064D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Освоение учебного курса «Алгебра и начала математического анализа» на уровне среднего общего образования должно обеспечивать достижение следующих предметных образовательных результатов:</w:t>
      </w:r>
    </w:p>
    <w:p w14:paraId="303B39AD" w14:textId="77777777" w:rsidR="00970316" w:rsidRDefault="00970316">
      <w:pPr>
        <w:spacing w:after="0" w:line="264" w:lineRule="auto"/>
        <w:ind w:left="120"/>
        <w:jc w:val="both"/>
      </w:pPr>
    </w:p>
    <w:p w14:paraId="6B206A14" w14:textId="77777777" w:rsidR="00970316" w:rsidRDefault="00064D2A">
      <w:pPr>
        <w:spacing w:after="0" w:line="264" w:lineRule="auto"/>
        <w:ind w:left="120"/>
        <w:jc w:val="both"/>
      </w:pPr>
      <w:bookmarkStart w:id="11" w:name="_Toc118726585"/>
      <w:bookmarkEnd w:id="11"/>
      <w:r>
        <w:rPr>
          <w:rFonts w:ascii="Times New Roman" w:hAnsi="Times New Roman"/>
          <w:b/>
          <w:color w:val="000000"/>
          <w:sz w:val="28"/>
        </w:rPr>
        <w:t>10 КЛАСС</w:t>
      </w:r>
    </w:p>
    <w:p w14:paraId="55925F00" w14:textId="77777777" w:rsidR="00970316" w:rsidRDefault="00970316">
      <w:pPr>
        <w:spacing w:after="0" w:line="264" w:lineRule="auto"/>
        <w:ind w:left="120"/>
        <w:jc w:val="both"/>
      </w:pPr>
    </w:p>
    <w:p w14:paraId="6B5365D4" w14:textId="77777777" w:rsidR="00970316" w:rsidRDefault="00064D2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Числа и вычисления</w:t>
      </w:r>
    </w:p>
    <w:p w14:paraId="79766641" w14:textId="77777777" w:rsidR="00970316" w:rsidRDefault="00064D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Оперировать понятиями: </w:t>
      </w:r>
      <w:r>
        <w:rPr>
          <w:rFonts w:ascii="Times New Roman" w:hAnsi="Times New Roman"/>
          <w:color w:val="000000"/>
          <w:sz w:val="28"/>
        </w:rPr>
        <w:t>рациональное и действительное число, обыкновенная и десятичная дробь, проценты.</w:t>
      </w:r>
    </w:p>
    <w:p w14:paraId="4E3DCFB6" w14:textId="77777777" w:rsidR="00970316" w:rsidRDefault="00064D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арифметические операции с рациональными и действительными числами.</w:t>
      </w:r>
    </w:p>
    <w:p w14:paraId="34565BF3" w14:textId="77777777" w:rsidR="00970316" w:rsidRDefault="00064D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приближённые вычисления, используя правила округления, делать прикидку и оценку результат</w:t>
      </w:r>
      <w:r>
        <w:rPr>
          <w:rFonts w:ascii="Times New Roman" w:hAnsi="Times New Roman"/>
          <w:color w:val="000000"/>
          <w:sz w:val="28"/>
        </w:rPr>
        <w:t>а вычислений.</w:t>
      </w:r>
    </w:p>
    <w:p w14:paraId="70124327" w14:textId="77777777" w:rsidR="00970316" w:rsidRDefault="00064D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Оперировать понятиями: степень с целым показателем; стандартная форма записи действительного числа, корень натуральной степени; использовать подходящую форму записи действительных чисел для решения практических задач и представления данных.</w:t>
      </w:r>
    </w:p>
    <w:p w14:paraId="07A7331F" w14:textId="77777777" w:rsidR="00970316" w:rsidRDefault="00064D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</w:t>
      </w:r>
      <w:r>
        <w:rPr>
          <w:rFonts w:ascii="Times New Roman" w:hAnsi="Times New Roman"/>
          <w:color w:val="000000"/>
          <w:sz w:val="28"/>
        </w:rPr>
        <w:t>перировать понятиями: синус, косинус и тангенс произвольного угла; использовать запись произвольного угла через обратные тригонометрические функции.</w:t>
      </w:r>
    </w:p>
    <w:p w14:paraId="3460DACB" w14:textId="77777777" w:rsidR="00970316" w:rsidRDefault="00064D2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Уравнения и неравенства</w:t>
      </w:r>
    </w:p>
    <w:p w14:paraId="02B66FDF" w14:textId="77777777" w:rsidR="00970316" w:rsidRDefault="00064D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Оперировать понятиями: тождество, уравнение, неравенство; целое, рациональное, ирра</w:t>
      </w:r>
      <w:r>
        <w:rPr>
          <w:rFonts w:ascii="Times New Roman" w:hAnsi="Times New Roman"/>
          <w:color w:val="000000"/>
          <w:sz w:val="28"/>
        </w:rPr>
        <w:t>циональное уравнение, неравенство; тригонометрическое уравнение;</w:t>
      </w:r>
    </w:p>
    <w:p w14:paraId="2BEE747C" w14:textId="77777777" w:rsidR="00970316" w:rsidRDefault="00064D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преобразования тригонометрических выражений и решать тригонометрические уравнения.</w:t>
      </w:r>
    </w:p>
    <w:p w14:paraId="75F794E9" w14:textId="77777777" w:rsidR="00970316" w:rsidRDefault="00064D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преобразования целых, рациональных и иррациональных выражений и решать основные типы цел</w:t>
      </w:r>
      <w:r>
        <w:rPr>
          <w:rFonts w:ascii="Times New Roman" w:hAnsi="Times New Roman"/>
          <w:color w:val="000000"/>
          <w:sz w:val="28"/>
        </w:rPr>
        <w:t>ых, рациональных и иррациональных уравнений и неравенств.</w:t>
      </w:r>
    </w:p>
    <w:p w14:paraId="361893A6" w14:textId="77777777" w:rsidR="00970316" w:rsidRDefault="00064D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уравнения и неравенства для решения математических задач и задач из различных областей науки и реальной жизни.</w:t>
      </w:r>
    </w:p>
    <w:p w14:paraId="67E51B72" w14:textId="77777777" w:rsidR="00970316" w:rsidRDefault="00064D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Моделировать реальные ситуации на языке алгебры, составлять выражения, уравне</w:t>
      </w:r>
      <w:r>
        <w:rPr>
          <w:rFonts w:ascii="Times New Roman" w:hAnsi="Times New Roman"/>
          <w:color w:val="000000"/>
          <w:sz w:val="28"/>
        </w:rPr>
        <w:t>ния, неравенства по условию задачи, исследовать построенные модели с использованием аппарата алгебры.</w:t>
      </w:r>
    </w:p>
    <w:p w14:paraId="5B5AE3F1" w14:textId="77777777" w:rsidR="00970316" w:rsidRDefault="00064D2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Функции и графики</w:t>
      </w:r>
    </w:p>
    <w:p w14:paraId="48E7743C" w14:textId="77777777" w:rsidR="00970316" w:rsidRDefault="00064D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Оперировать понятиями: функция, способы задания функции, область определения и множество значений функции, график функции, взаимно обрат</w:t>
      </w:r>
      <w:r>
        <w:rPr>
          <w:rFonts w:ascii="Times New Roman" w:hAnsi="Times New Roman"/>
          <w:color w:val="000000"/>
          <w:sz w:val="28"/>
        </w:rPr>
        <w:t>ные функции.</w:t>
      </w:r>
    </w:p>
    <w:p w14:paraId="7262F9E9" w14:textId="77777777" w:rsidR="00970316" w:rsidRDefault="00064D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Оперировать понятиями: чётность и нечётность функции, нули функции, промежутки знакопостоянства.</w:t>
      </w:r>
    </w:p>
    <w:p w14:paraId="5A1A50DC" w14:textId="77777777" w:rsidR="00970316" w:rsidRDefault="00064D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графики функций для решения уравнений.</w:t>
      </w:r>
    </w:p>
    <w:p w14:paraId="3E9CF372" w14:textId="77777777" w:rsidR="00970316" w:rsidRDefault="00064D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Строить и читать графики линейной функции, квадратичной функции, степенной функции с целым пок</w:t>
      </w:r>
      <w:r>
        <w:rPr>
          <w:rFonts w:ascii="Times New Roman" w:hAnsi="Times New Roman"/>
          <w:color w:val="000000"/>
          <w:sz w:val="28"/>
        </w:rPr>
        <w:t>азателем.</w:t>
      </w:r>
    </w:p>
    <w:p w14:paraId="263428FE" w14:textId="77777777" w:rsidR="00970316" w:rsidRDefault="00064D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графики функций для исследования процессов и зависимостей при решении задач из других учебных предметов и реальной жизни; выражать формулами зависимости между величинами.</w:t>
      </w:r>
    </w:p>
    <w:p w14:paraId="3A15642D" w14:textId="77777777" w:rsidR="00970316" w:rsidRDefault="00064D2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Начала математического анализа</w:t>
      </w:r>
    </w:p>
    <w:p w14:paraId="61B0EC43" w14:textId="77777777" w:rsidR="00970316" w:rsidRDefault="00064D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Оперировать понятиями: последов</w:t>
      </w:r>
      <w:r>
        <w:rPr>
          <w:rFonts w:ascii="Times New Roman" w:hAnsi="Times New Roman"/>
          <w:color w:val="000000"/>
          <w:sz w:val="28"/>
        </w:rPr>
        <w:t>ательность, арифметическая и геометрическая прогрессии.</w:t>
      </w:r>
    </w:p>
    <w:p w14:paraId="5B649EFB" w14:textId="77777777" w:rsidR="00970316" w:rsidRDefault="00064D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Оперировать понятиями: бесконечно убывающая геометрическая прогрессия, сумма бесконечно убывающей геометрической прогрессии.</w:t>
      </w:r>
    </w:p>
    <w:p w14:paraId="3E33D874" w14:textId="77777777" w:rsidR="00970316" w:rsidRDefault="00064D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Задавать последовательности различными способами.</w:t>
      </w:r>
    </w:p>
    <w:p w14:paraId="6603A8BD" w14:textId="77777777" w:rsidR="00970316" w:rsidRDefault="00064D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свойства пос</w:t>
      </w:r>
      <w:r>
        <w:rPr>
          <w:rFonts w:ascii="Times New Roman" w:hAnsi="Times New Roman"/>
          <w:color w:val="000000"/>
          <w:sz w:val="28"/>
        </w:rPr>
        <w:t>ледовательностей и прогрессий для решения реальных задач прикладного характера.</w:t>
      </w:r>
    </w:p>
    <w:p w14:paraId="356D4941" w14:textId="77777777" w:rsidR="00970316" w:rsidRDefault="00064D2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Множества и логика</w:t>
      </w:r>
    </w:p>
    <w:p w14:paraId="3CA02059" w14:textId="77777777" w:rsidR="00970316" w:rsidRDefault="00064D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Оперировать понятиями: множество, операции над множествами.</w:t>
      </w:r>
    </w:p>
    <w:p w14:paraId="6605D916" w14:textId="77777777" w:rsidR="00970316" w:rsidRDefault="00064D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теоретико-множественный аппарат для описания реальных процессов и явлений, при </w:t>
      </w:r>
      <w:r>
        <w:rPr>
          <w:rFonts w:ascii="Times New Roman" w:hAnsi="Times New Roman"/>
          <w:color w:val="000000"/>
          <w:sz w:val="28"/>
        </w:rPr>
        <w:t>решении задач из других учебных предметов.</w:t>
      </w:r>
    </w:p>
    <w:p w14:paraId="09660A45" w14:textId="77777777" w:rsidR="00970316" w:rsidRDefault="00064D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Оперировать понятиями: определение, теорема, следствие, доказательство.</w:t>
      </w:r>
    </w:p>
    <w:p w14:paraId="2AA4B469" w14:textId="77777777" w:rsidR="00970316" w:rsidRDefault="00970316">
      <w:pPr>
        <w:spacing w:after="0" w:line="264" w:lineRule="auto"/>
        <w:ind w:left="120"/>
        <w:jc w:val="both"/>
      </w:pPr>
    </w:p>
    <w:p w14:paraId="0BA9F498" w14:textId="77777777" w:rsidR="00970316" w:rsidRDefault="00064D2A">
      <w:pPr>
        <w:spacing w:after="0" w:line="264" w:lineRule="auto"/>
        <w:ind w:left="120"/>
        <w:jc w:val="both"/>
      </w:pPr>
      <w:bookmarkStart w:id="12" w:name="_Toc118726586"/>
      <w:bookmarkEnd w:id="12"/>
      <w:r>
        <w:rPr>
          <w:rFonts w:ascii="Times New Roman" w:hAnsi="Times New Roman"/>
          <w:b/>
          <w:color w:val="000000"/>
          <w:sz w:val="28"/>
        </w:rPr>
        <w:t>11 КЛАСС</w:t>
      </w:r>
    </w:p>
    <w:p w14:paraId="12191389" w14:textId="77777777" w:rsidR="00970316" w:rsidRDefault="00970316">
      <w:pPr>
        <w:spacing w:after="0" w:line="264" w:lineRule="auto"/>
        <w:ind w:left="120"/>
        <w:jc w:val="both"/>
      </w:pPr>
    </w:p>
    <w:p w14:paraId="670F179A" w14:textId="77777777" w:rsidR="00970316" w:rsidRDefault="00064D2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Числа и вычисления</w:t>
      </w:r>
    </w:p>
    <w:p w14:paraId="49096EEC" w14:textId="77777777" w:rsidR="00970316" w:rsidRDefault="00064D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Оперировать понятиями: натуральное, целое число; использовать признаки делимости целых чисел, разложение числа </w:t>
      </w:r>
      <w:r>
        <w:rPr>
          <w:rFonts w:ascii="Times New Roman" w:hAnsi="Times New Roman"/>
          <w:color w:val="000000"/>
          <w:sz w:val="28"/>
        </w:rPr>
        <w:t>на простые множители для решения задач.</w:t>
      </w:r>
    </w:p>
    <w:p w14:paraId="09F136DE" w14:textId="77777777" w:rsidR="00970316" w:rsidRDefault="00064D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Оперировать понятием: степень с рациональным показателем.</w:t>
      </w:r>
    </w:p>
    <w:p w14:paraId="05D2A20B" w14:textId="77777777" w:rsidR="00970316" w:rsidRDefault="00064D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Оперировать понятиями: логарифм числа, десятичные и натуральные логарифмы.</w:t>
      </w:r>
    </w:p>
    <w:p w14:paraId="7C9F26BB" w14:textId="77777777" w:rsidR="00970316" w:rsidRDefault="00064D2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Уравнения и неравенства</w:t>
      </w:r>
    </w:p>
    <w:p w14:paraId="009DD09E" w14:textId="77777777" w:rsidR="00970316" w:rsidRDefault="00064D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свойства степени для преобразования выражений; оп</w:t>
      </w:r>
      <w:r>
        <w:rPr>
          <w:rFonts w:ascii="Times New Roman" w:hAnsi="Times New Roman"/>
          <w:color w:val="000000"/>
          <w:sz w:val="28"/>
        </w:rPr>
        <w:t>ерировать понятиями: показательное уравнение и неравенство; решать основные типы показательных уравнений и неравенств.</w:t>
      </w:r>
    </w:p>
    <w:p w14:paraId="4158FA77" w14:textId="77777777" w:rsidR="00970316" w:rsidRDefault="00064D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преобразования выражений, содержащих логарифмы; оперировать понятиями: логарифмическое уравнение и неравенство; решать основные</w:t>
      </w:r>
      <w:r>
        <w:rPr>
          <w:rFonts w:ascii="Times New Roman" w:hAnsi="Times New Roman"/>
          <w:color w:val="000000"/>
          <w:sz w:val="28"/>
        </w:rPr>
        <w:t xml:space="preserve"> типы логарифмических уравнений и неравенств.</w:t>
      </w:r>
    </w:p>
    <w:p w14:paraId="0D8D827F" w14:textId="77777777" w:rsidR="00970316" w:rsidRDefault="00064D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решения простейших тригонометрических неравенств.</w:t>
      </w:r>
    </w:p>
    <w:p w14:paraId="08D40A39" w14:textId="77777777" w:rsidR="00970316" w:rsidRDefault="00064D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Оперировать понятиями: система линейных уравнений и её решение; использовать систему линейных уравнений для решения практических задач.</w:t>
      </w:r>
    </w:p>
    <w:p w14:paraId="4998D624" w14:textId="77777777" w:rsidR="00970316" w:rsidRDefault="00064D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решени</w:t>
      </w:r>
      <w:r>
        <w:rPr>
          <w:rFonts w:ascii="Times New Roman" w:hAnsi="Times New Roman"/>
          <w:color w:val="000000"/>
          <w:sz w:val="28"/>
        </w:rPr>
        <w:t>я простейших систем и совокупностей рациональных уравнений и неравенств.</w:t>
      </w:r>
    </w:p>
    <w:p w14:paraId="075C0E14" w14:textId="77777777" w:rsidR="00970316" w:rsidRDefault="00064D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Моделировать реальные ситуации на языке алгебры, составлять выражения, уравнения, неравенства и системы по условию задачи, исследовать построенные модели с использованием аппарата алг</w:t>
      </w:r>
      <w:r>
        <w:rPr>
          <w:rFonts w:ascii="Times New Roman" w:hAnsi="Times New Roman"/>
          <w:color w:val="000000"/>
          <w:sz w:val="28"/>
        </w:rPr>
        <w:t>ебры</w:t>
      </w:r>
      <w:r>
        <w:rPr>
          <w:rFonts w:ascii="Times New Roman" w:hAnsi="Times New Roman"/>
          <w:i/>
          <w:color w:val="000000"/>
          <w:sz w:val="28"/>
        </w:rPr>
        <w:t>.</w:t>
      </w:r>
    </w:p>
    <w:p w14:paraId="7194D76D" w14:textId="77777777" w:rsidR="00970316" w:rsidRDefault="00064D2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Функции и графики</w:t>
      </w:r>
    </w:p>
    <w:p w14:paraId="76195958" w14:textId="77777777" w:rsidR="00970316" w:rsidRDefault="00064D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Оперировать понятиями: периодическая функция, промежутки монотонности функции, точки экстремума функции, наибольшее и наименьшее значения функции на промежутке; использовать их для исследования функции, заданной графиком.</w:t>
      </w:r>
    </w:p>
    <w:p w14:paraId="458582C6" w14:textId="77777777" w:rsidR="00970316" w:rsidRDefault="00064D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Оперировать понятиями: графики показательной, логарифмической и тригонометрических функций; изображать их на координатной плоскости и использовать для решения уравнений и неравенств.</w:t>
      </w:r>
    </w:p>
    <w:p w14:paraId="2DF6BEDF" w14:textId="77777777" w:rsidR="00970316" w:rsidRDefault="00064D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 Изображать на координатной плоскости графики линейных уравнений и исполь</w:t>
      </w:r>
      <w:r>
        <w:rPr>
          <w:rFonts w:ascii="Times New Roman" w:hAnsi="Times New Roman"/>
          <w:color w:val="000000"/>
          <w:sz w:val="28"/>
        </w:rPr>
        <w:t>зовать их для решения системы линейных уравнений.</w:t>
      </w:r>
    </w:p>
    <w:p w14:paraId="6E053BCA" w14:textId="77777777" w:rsidR="00970316" w:rsidRDefault="00064D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графики функций для исследования процессов и зависимостей из других учебных дисциплин.</w:t>
      </w:r>
    </w:p>
    <w:p w14:paraId="59D398DC" w14:textId="77777777" w:rsidR="00970316" w:rsidRDefault="00064D2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Начала математического анализа</w:t>
      </w:r>
    </w:p>
    <w:p w14:paraId="259C2017" w14:textId="77777777" w:rsidR="00970316" w:rsidRDefault="00064D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Оперировать понятиями: непрерывная функция; производная функции; использова</w:t>
      </w:r>
      <w:r>
        <w:rPr>
          <w:rFonts w:ascii="Times New Roman" w:hAnsi="Times New Roman"/>
          <w:color w:val="000000"/>
          <w:sz w:val="28"/>
        </w:rPr>
        <w:t>ть геометрический и физический смысл производной для решения задач.</w:t>
      </w:r>
    </w:p>
    <w:p w14:paraId="7187E8F8" w14:textId="77777777" w:rsidR="00970316" w:rsidRDefault="00064D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производные элементарных функций, вычислять производные суммы, произведения, частного функций.</w:t>
      </w:r>
    </w:p>
    <w:p w14:paraId="06017167" w14:textId="77777777" w:rsidR="00970316" w:rsidRDefault="00064D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производную для исследования функции на монотонность и </w:t>
      </w:r>
      <w:r>
        <w:rPr>
          <w:rFonts w:ascii="Times New Roman" w:hAnsi="Times New Roman"/>
          <w:color w:val="000000"/>
          <w:sz w:val="28"/>
        </w:rPr>
        <w:t>экстремумы, применять результаты исследования к построению графиков.</w:t>
      </w:r>
    </w:p>
    <w:p w14:paraId="006820EA" w14:textId="77777777" w:rsidR="00970316" w:rsidRDefault="00064D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производную для нахождения наилучшего решения в прикладных, в том числе социально-экономических, задачах.</w:t>
      </w:r>
    </w:p>
    <w:p w14:paraId="35C34FBB" w14:textId="77777777" w:rsidR="00970316" w:rsidRDefault="00064D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Оперировать понятиями: первообразная и интеграл; понимать геометриче</w:t>
      </w:r>
      <w:r>
        <w:rPr>
          <w:rFonts w:ascii="Times New Roman" w:hAnsi="Times New Roman"/>
          <w:color w:val="000000"/>
          <w:sz w:val="28"/>
        </w:rPr>
        <w:t>ский и физический смысл интеграла.</w:t>
      </w:r>
    </w:p>
    <w:p w14:paraId="20D67E8C" w14:textId="77777777" w:rsidR="00970316" w:rsidRDefault="00064D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Находить первообразные элементарных функций; вычислять интеграл по формуле Ньютона–Лейбница.</w:t>
      </w:r>
    </w:p>
    <w:p w14:paraId="5FC178E7" w14:textId="77777777" w:rsidR="00970316" w:rsidRDefault="00064D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Решать прикладные задачи, в том числе социально-экономического и физического характера, средствами математического анализа.</w:t>
      </w:r>
    </w:p>
    <w:p w14:paraId="1C483107" w14:textId="77777777" w:rsidR="00970316" w:rsidRDefault="00970316">
      <w:pPr>
        <w:sectPr w:rsidR="00970316">
          <w:pgSz w:w="11906" w:h="16383"/>
          <w:pgMar w:top="1134" w:right="850" w:bottom="1134" w:left="1701" w:header="720" w:footer="720" w:gutter="0"/>
          <w:cols w:space="720"/>
        </w:sectPr>
      </w:pPr>
    </w:p>
    <w:p w14:paraId="188D9DBB" w14:textId="77777777" w:rsidR="00970316" w:rsidRDefault="00064D2A">
      <w:pPr>
        <w:spacing w:after="0"/>
        <w:ind w:left="120"/>
      </w:pPr>
      <w:bookmarkStart w:id="13" w:name="block-25140483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14:paraId="0BE8CDA7" w14:textId="77777777" w:rsidR="00970316" w:rsidRDefault="00064D2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16"/>
        <w:gridCol w:w="4895"/>
        <w:gridCol w:w="1491"/>
        <w:gridCol w:w="1841"/>
        <w:gridCol w:w="1910"/>
        <w:gridCol w:w="2568"/>
      </w:tblGrid>
      <w:tr w:rsidR="00970316" w14:paraId="13E3B22F" w14:textId="77777777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D26346A" w14:textId="77777777" w:rsidR="00970316" w:rsidRDefault="00064D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DB5C1EA" w14:textId="77777777" w:rsidR="00970316" w:rsidRDefault="00970316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0DD0E25" w14:textId="77777777" w:rsidR="00970316" w:rsidRDefault="00064D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3B7456A4" w14:textId="77777777" w:rsidR="00970316" w:rsidRDefault="0097031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92CAA11" w14:textId="77777777" w:rsidR="00970316" w:rsidRDefault="00064D2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1854756" w14:textId="77777777" w:rsidR="00970316" w:rsidRDefault="00064D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310E7D25" w14:textId="77777777" w:rsidR="00970316" w:rsidRDefault="00970316">
            <w:pPr>
              <w:spacing w:after="0"/>
              <w:ind w:left="135"/>
            </w:pPr>
          </w:p>
        </w:tc>
      </w:tr>
      <w:tr w:rsidR="00970316" w14:paraId="7BC2292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1378254" w14:textId="77777777" w:rsidR="00970316" w:rsidRDefault="0097031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98F8E67" w14:textId="77777777" w:rsidR="00970316" w:rsidRDefault="00970316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35706F8" w14:textId="77777777" w:rsidR="00970316" w:rsidRDefault="00064D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CB3341A" w14:textId="77777777" w:rsidR="00970316" w:rsidRDefault="00970316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01E2CBC0" w14:textId="77777777" w:rsidR="00970316" w:rsidRDefault="00064D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4AF336D" w14:textId="77777777" w:rsidR="00970316" w:rsidRDefault="00970316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0054E307" w14:textId="77777777" w:rsidR="00970316" w:rsidRDefault="00064D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396227D" w14:textId="77777777" w:rsidR="00970316" w:rsidRDefault="0097031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1B5EFED" w14:textId="77777777" w:rsidR="00970316" w:rsidRDefault="00970316"/>
        </w:tc>
      </w:tr>
      <w:tr w:rsidR="00970316" w14:paraId="686686E7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62B1464F" w14:textId="77777777" w:rsidR="00970316" w:rsidRDefault="00064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E324D5" w14:textId="77777777" w:rsidR="00970316" w:rsidRDefault="00064D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Множества рациональных и </w:t>
            </w:r>
            <w:r>
              <w:rPr>
                <w:rFonts w:ascii="Times New Roman" w:hAnsi="Times New Roman"/>
                <w:color w:val="000000"/>
                <w:sz w:val="24"/>
              </w:rPr>
              <w:t>действительных чисел. Рациональные уравнения и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3608DAF1" w14:textId="77777777" w:rsidR="00970316" w:rsidRDefault="00064D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0CC4280B" w14:textId="77777777" w:rsidR="00970316" w:rsidRDefault="00064D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5C40F554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43106E5C" w14:textId="77777777" w:rsidR="00970316" w:rsidRDefault="00970316">
            <w:pPr>
              <w:spacing w:after="0"/>
              <w:ind w:left="135"/>
            </w:pPr>
          </w:p>
        </w:tc>
      </w:tr>
      <w:tr w:rsidR="00970316" w14:paraId="1A25EEBF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405230B2" w14:textId="77777777" w:rsidR="00970316" w:rsidRDefault="00064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230245" w14:textId="77777777" w:rsidR="00970316" w:rsidRDefault="00064D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и графики. Степень с целым показателем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561AD03B" w14:textId="77777777" w:rsidR="00970316" w:rsidRDefault="00064D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5DB345FE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419103F4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735189F2" w14:textId="77777777" w:rsidR="00970316" w:rsidRDefault="00970316">
            <w:pPr>
              <w:spacing w:after="0"/>
              <w:ind w:left="135"/>
            </w:pPr>
          </w:p>
        </w:tc>
      </w:tr>
      <w:tr w:rsidR="00970316" w14:paraId="5E662A16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3C44C32B" w14:textId="77777777" w:rsidR="00970316" w:rsidRDefault="00064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0021C9" w14:textId="77777777" w:rsidR="00970316" w:rsidRDefault="00064D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Арифметический корень n–ой степени. Иррациональные уравнения и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611CFBB4" w14:textId="77777777" w:rsidR="00970316" w:rsidRDefault="00064D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2FF10082" w14:textId="77777777" w:rsidR="00970316" w:rsidRDefault="00064D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4BAD4614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516658B6" w14:textId="77777777" w:rsidR="00970316" w:rsidRDefault="00970316">
            <w:pPr>
              <w:spacing w:after="0"/>
              <w:ind w:left="135"/>
            </w:pPr>
          </w:p>
        </w:tc>
      </w:tr>
      <w:tr w:rsidR="00970316" w14:paraId="460636E5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10698462" w14:textId="77777777" w:rsidR="00970316" w:rsidRDefault="00064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B0856C7" w14:textId="77777777" w:rsidR="00970316" w:rsidRDefault="00064D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тригонометрии.Тригонометрические уравнения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9F5EC74" w14:textId="77777777" w:rsidR="00970316" w:rsidRDefault="00064D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7A7D0803" w14:textId="77777777" w:rsidR="00970316" w:rsidRDefault="00064D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29A94E2E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5F29148C" w14:textId="77777777" w:rsidR="00970316" w:rsidRDefault="00970316">
            <w:pPr>
              <w:spacing w:after="0"/>
              <w:ind w:left="135"/>
            </w:pPr>
          </w:p>
        </w:tc>
      </w:tr>
      <w:tr w:rsidR="00970316" w14:paraId="283CA91A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7774C894" w14:textId="77777777" w:rsidR="00970316" w:rsidRDefault="00064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3FCA5A" w14:textId="77777777" w:rsidR="00970316" w:rsidRDefault="00064D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Последовательности и прогрессии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6842D0CF" w14:textId="77777777" w:rsidR="00970316" w:rsidRDefault="00064D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6651878A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60C99A03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31265FF9" w14:textId="77777777" w:rsidR="00970316" w:rsidRDefault="00970316">
            <w:pPr>
              <w:spacing w:after="0"/>
              <w:ind w:left="135"/>
            </w:pPr>
          </w:p>
        </w:tc>
      </w:tr>
      <w:tr w:rsidR="00970316" w14:paraId="46F70505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3A301586" w14:textId="77777777" w:rsidR="00970316" w:rsidRDefault="00064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1B68FAB" w14:textId="77777777" w:rsidR="00970316" w:rsidRDefault="00064D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33B272BB" w14:textId="77777777" w:rsidR="00970316" w:rsidRDefault="00064D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5FE84114" w14:textId="77777777" w:rsidR="00970316" w:rsidRDefault="00064D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6C15919A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127FAC05" w14:textId="77777777" w:rsidR="00970316" w:rsidRDefault="00970316">
            <w:pPr>
              <w:spacing w:after="0"/>
              <w:ind w:left="135"/>
            </w:pPr>
          </w:p>
        </w:tc>
      </w:tr>
      <w:tr w:rsidR="00970316" w14:paraId="3FD6035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D887C6B" w14:textId="77777777" w:rsidR="00970316" w:rsidRDefault="00064D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4819C20D" w14:textId="77777777" w:rsidR="00970316" w:rsidRDefault="00064D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1F365ADF" w14:textId="77777777" w:rsidR="00970316" w:rsidRDefault="00064D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0348D0F1" w14:textId="77777777" w:rsidR="00970316" w:rsidRDefault="00064D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1B845C4F" w14:textId="77777777" w:rsidR="00970316" w:rsidRDefault="00970316"/>
        </w:tc>
      </w:tr>
    </w:tbl>
    <w:p w14:paraId="104BEE44" w14:textId="77777777" w:rsidR="00970316" w:rsidRDefault="00970316">
      <w:pPr>
        <w:sectPr w:rsidR="0097031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C005442" w14:textId="77777777" w:rsidR="00970316" w:rsidRDefault="00064D2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91"/>
        <w:gridCol w:w="1841"/>
        <w:gridCol w:w="1910"/>
        <w:gridCol w:w="2568"/>
      </w:tblGrid>
      <w:tr w:rsidR="00970316" w14:paraId="744E38B1" w14:textId="77777777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3AD529A" w14:textId="77777777" w:rsidR="00970316" w:rsidRDefault="00064D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B46A3A0" w14:textId="77777777" w:rsidR="00970316" w:rsidRDefault="00970316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0002E7C" w14:textId="77777777" w:rsidR="00970316" w:rsidRDefault="00064D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7203FA2D" w14:textId="77777777" w:rsidR="00970316" w:rsidRDefault="0097031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DA173DB" w14:textId="77777777" w:rsidR="00970316" w:rsidRDefault="00064D2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5E6546D" w14:textId="77777777" w:rsidR="00970316" w:rsidRDefault="00064D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0041B876" w14:textId="77777777" w:rsidR="00970316" w:rsidRDefault="00970316">
            <w:pPr>
              <w:spacing w:after="0"/>
              <w:ind w:left="135"/>
            </w:pPr>
          </w:p>
        </w:tc>
      </w:tr>
      <w:tr w:rsidR="00970316" w14:paraId="7EF38ACA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7E1D67C" w14:textId="77777777" w:rsidR="00970316" w:rsidRDefault="0097031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DEE48C3" w14:textId="77777777" w:rsidR="00970316" w:rsidRDefault="00970316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296A221B" w14:textId="77777777" w:rsidR="00970316" w:rsidRDefault="00064D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7AB214D" w14:textId="77777777" w:rsidR="00970316" w:rsidRDefault="00970316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2B29695B" w14:textId="77777777" w:rsidR="00970316" w:rsidRDefault="00064D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EBB8E7D" w14:textId="77777777" w:rsidR="00970316" w:rsidRDefault="00970316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2C5647B9" w14:textId="77777777" w:rsidR="00970316" w:rsidRDefault="00064D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50A56DB" w14:textId="77777777" w:rsidR="00970316" w:rsidRDefault="0097031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8B2D072" w14:textId="77777777" w:rsidR="00970316" w:rsidRDefault="00970316"/>
        </w:tc>
      </w:tr>
      <w:tr w:rsidR="00970316" w14:paraId="5C97B5F5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60205E71" w14:textId="77777777" w:rsidR="00970316" w:rsidRDefault="00064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D40704" w14:textId="77777777" w:rsidR="00970316" w:rsidRDefault="00064D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Степень с рациональным показателем. Показательная функция. Показательные уравнения и </w:t>
            </w:r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651E08DB" w14:textId="77777777" w:rsidR="00970316" w:rsidRDefault="00064D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4C46A2AF" w14:textId="77777777" w:rsidR="00970316" w:rsidRDefault="00064D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4CDBE758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2B46F7A8" w14:textId="77777777" w:rsidR="00970316" w:rsidRDefault="00970316">
            <w:pPr>
              <w:spacing w:after="0"/>
              <w:ind w:left="135"/>
            </w:pPr>
          </w:p>
        </w:tc>
      </w:tr>
      <w:tr w:rsidR="00970316" w14:paraId="4EFA7F13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432C4E3F" w14:textId="77777777" w:rsidR="00970316" w:rsidRDefault="00064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C2A35A" w14:textId="77777777" w:rsidR="00970316" w:rsidRDefault="00064D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Логарифмическая функция. Логарифмические уравнения и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67016CB7" w14:textId="77777777" w:rsidR="00970316" w:rsidRDefault="00064D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3CB48B16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7548A654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7F21CE76" w14:textId="77777777" w:rsidR="00970316" w:rsidRDefault="00970316">
            <w:pPr>
              <w:spacing w:after="0"/>
              <w:ind w:left="135"/>
            </w:pPr>
          </w:p>
        </w:tc>
      </w:tr>
      <w:tr w:rsidR="00970316" w14:paraId="254A5B22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7AE9DFA1" w14:textId="77777777" w:rsidR="00970316" w:rsidRDefault="00064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351A9F" w14:textId="77777777" w:rsidR="00970316" w:rsidRDefault="00064D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Тригонометрические функции и их графики. Тригонометрические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054B3EC6" w14:textId="77777777" w:rsidR="00970316" w:rsidRDefault="00064D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32B3F2E5" w14:textId="77777777" w:rsidR="00970316" w:rsidRDefault="00064D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3C7A012D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2F8BE7DA" w14:textId="77777777" w:rsidR="00970316" w:rsidRDefault="00970316">
            <w:pPr>
              <w:spacing w:after="0"/>
              <w:ind w:left="135"/>
            </w:pPr>
          </w:p>
        </w:tc>
      </w:tr>
      <w:tr w:rsidR="00970316" w14:paraId="0908AF9A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3096DF06" w14:textId="77777777" w:rsidR="00970316" w:rsidRDefault="00064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F6C172" w14:textId="77777777" w:rsidR="00970316" w:rsidRDefault="00064D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Производная. Применение производной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63680B34" w14:textId="77777777" w:rsidR="00970316" w:rsidRDefault="00064D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2982AD19" w14:textId="77777777" w:rsidR="00970316" w:rsidRDefault="00064D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15375E71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082EDE09" w14:textId="77777777" w:rsidR="00970316" w:rsidRDefault="00970316">
            <w:pPr>
              <w:spacing w:after="0"/>
              <w:ind w:left="135"/>
            </w:pPr>
          </w:p>
        </w:tc>
      </w:tr>
      <w:tr w:rsidR="00970316" w14:paraId="6CBD694D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2D45607E" w14:textId="77777777" w:rsidR="00970316" w:rsidRDefault="00064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93886E" w14:textId="77777777" w:rsidR="00970316" w:rsidRDefault="00064D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Интеграл и его </w:t>
            </w:r>
            <w:r>
              <w:rPr>
                <w:rFonts w:ascii="Times New Roman" w:hAnsi="Times New Roman"/>
                <w:color w:val="000000"/>
                <w:sz w:val="24"/>
              </w:rPr>
              <w:t>применения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0BE5C8D1" w14:textId="77777777" w:rsidR="00970316" w:rsidRDefault="00064D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0955C023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39B8B9C2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7EBB2668" w14:textId="77777777" w:rsidR="00970316" w:rsidRDefault="00970316">
            <w:pPr>
              <w:spacing w:after="0"/>
              <w:ind w:left="135"/>
            </w:pPr>
          </w:p>
        </w:tc>
      </w:tr>
      <w:tr w:rsidR="00970316" w14:paraId="0F835EBB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397DA330" w14:textId="77777777" w:rsidR="00970316" w:rsidRDefault="00064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EA37CA" w14:textId="77777777" w:rsidR="00970316" w:rsidRDefault="00064D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уравнений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6B6B0191" w14:textId="77777777" w:rsidR="00970316" w:rsidRDefault="00064D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032818EE" w14:textId="77777777" w:rsidR="00970316" w:rsidRDefault="00064D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345122AD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27AC13E1" w14:textId="77777777" w:rsidR="00970316" w:rsidRDefault="00970316">
            <w:pPr>
              <w:spacing w:after="0"/>
              <w:ind w:left="135"/>
            </w:pPr>
          </w:p>
        </w:tc>
      </w:tr>
      <w:tr w:rsidR="00970316" w14:paraId="07D192F3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3DD5E40E" w14:textId="77777777" w:rsidR="00970316" w:rsidRDefault="00064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9AC8CC" w14:textId="77777777" w:rsidR="00970316" w:rsidRDefault="00064D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и целые числа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3A162089" w14:textId="77777777" w:rsidR="00970316" w:rsidRDefault="00064D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7DEB0D38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3D671B4C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378F197D" w14:textId="77777777" w:rsidR="00970316" w:rsidRDefault="00970316">
            <w:pPr>
              <w:spacing w:after="0"/>
              <w:ind w:left="135"/>
            </w:pPr>
          </w:p>
        </w:tc>
      </w:tr>
      <w:tr w:rsidR="00970316" w14:paraId="61A1D192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0DFF3325" w14:textId="77777777" w:rsidR="00970316" w:rsidRDefault="00064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59D521" w14:textId="77777777" w:rsidR="00970316" w:rsidRDefault="00064D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1B521FCB" w14:textId="77777777" w:rsidR="00970316" w:rsidRDefault="00064D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389A6931" w14:textId="77777777" w:rsidR="00970316" w:rsidRDefault="00064D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16C24A5B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36AB3876" w14:textId="77777777" w:rsidR="00970316" w:rsidRDefault="00970316">
            <w:pPr>
              <w:spacing w:after="0"/>
              <w:ind w:left="135"/>
            </w:pPr>
          </w:p>
        </w:tc>
      </w:tr>
      <w:tr w:rsidR="00970316" w14:paraId="16DE6AB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7F1AB8D" w14:textId="77777777" w:rsidR="00970316" w:rsidRDefault="00064D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2D4F0E13" w14:textId="77777777" w:rsidR="00970316" w:rsidRDefault="00064D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4CDBBE2D" w14:textId="77777777" w:rsidR="00970316" w:rsidRDefault="00064D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251BA4EF" w14:textId="77777777" w:rsidR="00970316" w:rsidRDefault="00064D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30931D79" w14:textId="77777777" w:rsidR="00970316" w:rsidRDefault="00970316"/>
        </w:tc>
      </w:tr>
    </w:tbl>
    <w:p w14:paraId="6DB104C9" w14:textId="77777777" w:rsidR="00970316" w:rsidRDefault="00970316">
      <w:pPr>
        <w:sectPr w:rsidR="0097031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B117B18" w14:textId="77777777" w:rsidR="00970316" w:rsidRDefault="00970316">
      <w:pPr>
        <w:sectPr w:rsidR="0097031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8AC2D19" w14:textId="77777777" w:rsidR="00970316" w:rsidRDefault="00064D2A">
      <w:pPr>
        <w:spacing w:after="0"/>
        <w:ind w:left="120"/>
      </w:pPr>
      <w:bookmarkStart w:id="14" w:name="block-25140485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704AE8B4" w14:textId="77777777" w:rsidR="00970316" w:rsidRDefault="00064D2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4"/>
        <w:gridCol w:w="4618"/>
        <w:gridCol w:w="1209"/>
        <w:gridCol w:w="1841"/>
        <w:gridCol w:w="1910"/>
        <w:gridCol w:w="1347"/>
        <w:gridCol w:w="2221"/>
      </w:tblGrid>
      <w:tr w:rsidR="00970316" w14:paraId="6EFD0E4B" w14:textId="77777777">
        <w:trPr>
          <w:trHeight w:val="144"/>
          <w:tblCellSpacing w:w="20" w:type="nil"/>
        </w:trPr>
        <w:tc>
          <w:tcPr>
            <w:tcW w:w="35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4CE2C51" w14:textId="77777777" w:rsidR="00970316" w:rsidRDefault="00064D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486DAB1" w14:textId="77777777" w:rsidR="00970316" w:rsidRDefault="00970316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480AC23" w14:textId="77777777" w:rsidR="00970316" w:rsidRDefault="00064D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0758B407" w14:textId="77777777" w:rsidR="00970316" w:rsidRDefault="0097031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0FF2703" w14:textId="77777777" w:rsidR="00970316" w:rsidRDefault="00064D2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788A052" w14:textId="77777777" w:rsidR="00970316" w:rsidRDefault="00064D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1F7B1194" w14:textId="77777777" w:rsidR="00970316" w:rsidRDefault="00970316">
            <w:pPr>
              <w:spacing w:after="0"/>
              <w:ind w:left="135"/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F5E1F8D" w14:textId="77777777" w:rsidR="00970316" w:rsidRDefault="00064D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68ED3452" w14:textId="77777777" w:rsidR="00970316" w:rsidRDefault="00970316">
            <w:pPr>
              <w:spacing w:after="0"/>
              <w:ind w:left="135"/>
            </w:pPr>
          </w:p>
        </w:tc>
      </w:tr>
      <w:tr w:rsidR="00970316" w14:paraId="4565B50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D1A51A6" w14:textId="77777777" w:rsidR="00970316" w:rsidRDefault="0097031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5BB37A0" w14:textId="77777777" w:rsidR="00970316" w:rsidRDefault="00970316"/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2A51EBBD" w14:textId="77777777" w:rsidR="00970316" w:rsidRDefault="00064D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3CD79D1" w14:textId="77777777" w:rsidR="00970316" w:rsidRDefault="00970316">
            <w:pPr>
              <w:spacing w:after="0"/>
              <w:ind w:left="135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1CC71DB2" w14:textId="77777777" w:rsidR="00970316" w:rsidRDefault="00064D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DCAF62E" w14:textId="77777777" w:rsidR="00970316" w:rsidRDefault="00970316">
            <w:pPr>
              <w:spacing w:after="0"/>
              <w:ind w:left="135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0E530540" w14:textId="77777777" w:rsidR="00970316" w:rsidRDefault="00064D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1FD271E" w14:textId="77777777" w:rsidR="00970316" w:rsidRDefault="0097031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7D26C97" w14:textId="77777777" w:rsidR="00970316" w:rsidRDefault="0097031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E9C834C" w14:textId="77777777" w:rsidR="00970316" w:rsidRDefault="00970316"/>
        </w:tc>
      </w:tr>
      <w:tr w:rsidR="00970316" w14:paraId="558E9538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69DFA7A2" w14:textId="77777777" w:rsidR="00970316" w:rsidRDefault="00064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42EF1FB" w14:textId="77777777" w:rsidR="00970316" w:rsidRDefault="00064D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Множество, операции над множествами. Диаграммы </w:t>
            </w:r>
            <w:r>
              <w:rPr>
                <w:rFonts w:ascii="Times New Roman" w:hAnsi="Times New Roman"/>
                <w:color w:val="000000"/>
                <w:sz w:val="24"/>
              </w:rPr>
              <w:t>Эйлера―Венна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805F4E3" w14:textId="77777777" w:rsidR="00970316" w:rsidRDefault="00064D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779085F9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7E7095AB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02AB6D5" w14:textId="77777777" w:rsidR="00970316" w:rsidRDefault="009703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41B4F101" w14:textId="77777777" w:rsidR="00970316" w:rsidRDefault="00970316">
            <w:pPr>
              <w:spacing w:after="0"/>
              <w:ind w:left="135"/>
            </w:pPr>
          </w:p>
        </w:tc>
      </w:tr>
      <w:tr w:rsidR="00970316" w14:paraId="15BD7E7F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59FF67B9" w14:textId="77777777" w:rsidR="00970316" w:rsidRDefault="00064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63B1101" w14:textId="77777777" w:rsidR="00970316" w:rsidRDefault="00064D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13082351" w14:textId="77777777" w:rsidR="00970316" w:rsidRDefault="00064D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3A3F86A2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321CD523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72962DA" w14:textId="77777777" w:rsidR="00970316" w:rsidRDefault="009703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29C21572" w14:textId="77777777" w:rsidR="00970316" w:rsidRDefault="00970316">
            <w:pPr>
              <w:spacing w:after="0"/>
              <w:ind w:left="135"/>
            </w:pPr>
          </w:p>
        </w:tc>
      </w:tr>
      <w:tr w:rsidR="00970316" w14:paraId="03919739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21AA9DF0" w14:textId="77777777" w:rsidR="00970316" w:rsidRDefault="00064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979C4D3" w14:textId="77777777" w:rsidR="00970316" w:rsidRDefault="00064D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операции с рациональными числами, преобразования числовых выражений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3F8094D0" w14:textId="77777777" w:rsidR="00970316" w:rsidRDefault="00064D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42D9D850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3A4C4C5B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C1A09FD" w14:textId="77777777" w:rsidR="00970316" w:rsidRDefault="009703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2DFDFAF7" w14:textId="77777777" w:rsidR="00970316" w:rsidRDefault="00970316">
            <w:pPr>
              <w:spacing w:after="0"/>
              <w:ind w:left="135"/>
            </w:pPr>
          </w:p>
        </w:tc>
      </w:tr>
      <w:tr w:rsidR="00970316" w14:paraId="629FA2F3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03630FBF" w14:textId="77777777" w:rsidR="00970316" w:rsidRDefault="00064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A5FC20B" w14:textId="77777777" w:rsidR="00970316" w:rsidRDefault="00064D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Применение дробей и </w:t>
            </w:r>
            <w:r>
              <w:rPr>
                <w:rFonts w:ascii="Times New Roman" w:hAnsi="Times New Roman"/>
                <w:color w:val="000000"/>
                <w:sz w:val="24"/>
              </w:rPr>
              <w:t>процентов для решения прикладных задач из различных отраслей знаний и реальной жизни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16A3E78E" w14:textId="77777777" w:rsidR="00970316" w:rsidRDefault="00064D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28F6F7F9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2593C694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135DB4E" w14:textId="77777777" w:rsidR="00970316" w:rsidRDefault="009703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7A2B1A5F" w14:textId="77777777" w:rsidR="00970316" w:rsidRDefault="00970316">
            <w:pPr>
              <w:spacing w:after="0"/>
              <w:ind w:left="135"/>
            </w:pPr>
          </w:p>
        </w:tc>
      </w:tr>
      <w:tr w:rsidR="00970316" w14:paraId="4594A0AC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213B289C" w14:textId="77777777" w:rsidR="00970316" w:rsidRDefault="00064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591A476" w14:textId="77777777" w:rsidR="00970316" w:rsidRDefault="00064D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дробей и процентов для решения прикладных задач из различных отраслей знаний и реальной жизни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6F5F411E" w14:textId="77777777" w:rsidR="00970316" w:rsidRDefault="00064D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34521EA6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4D6E9ECB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7CEBF71" w14:textId="77777777" w:rsidR="00970316" w:rsidRDefault="009703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419328E5" w14:textId="77777777" w:rsidR="00970316" w:rsidRDefault="00970316">
            <w:pPr>
              <w:spacing w:after="0"/>
              <w:ind w:left="135"/>
            </w:pPr>
          </w:p>
        </w:tc>
      </w:tr>
      <w:tr w:rsidR="00970316" w14:paraId="131F075C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71E4CB43" w14:textId="77777777" w:rsidR="00970316" w:rsidRDefault="00064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156AEF1" w14:textId="77777777" w:rsidR="00970316" w:rsidRDefault="00064D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Действительные числа. </w:t>
            </w:r>
            <w:r>
              <w:rPr>
                <w:rFonts w:ascii="Times New Roman" w:hAnsi="Times New Roman"/>
                <w:color w:val="000000"/>
                <w:sz w:val="24"/>
              </w:rPr>
              <w:t>Рациональные и иррациональные числа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25823915" w14:textId="77777777" w:rsidR="00970316" w:rsidRDefault="00064D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0FD492E7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69146B34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F618813" w14:textId="77777777" w:rsidR="00970316" w:rsidRDefault="009703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6BAE271A" w14:textId="77777777" w:rsidR="00970316" w:rsidRDefault="00970316">
            <w:pPr>
              <w:spacing w:after="0"/>
              <w:ind w:left="135"/>
            </w:pPr>
          </w:p>
        </w:tc>
      </w:tr>
      <w:tr w:rsidR="00970316" w14:paraId="0E1E7708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286A1217" w14:textId="77777777" w:rsidR="00970316" w:rsidRDefault="00064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844C2A4" w14:textId="77777777" w:rsidR="00970316" w:rsidRDefault="00064D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операции с действительными числами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0EBCF97" w14:textId="77777777" w:rsidR="00970316" w:rsidRDefault="00064D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0187AEAC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4D44B5A7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FF9B836" w14:textId="77777777" w:rsidR="00970316" w:rsidRDefault="009703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0A1CCE2E" w14:textId="77777777" w:rsidR="00970316" w:rsidRDefault="00970316">
            <w:pPr>
              <w:spacing w:after="0"/>
              <w:ind w:left="135"/>
            </w:pPr>
          </w:p>
        </w:tc>
      </w:tr>
      <w:tr w:rsidR="00970316" w14:paraId="58F4CCF5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41C929D9" w14:textId="77777777" w:rsidR="00970316" w:rsidRDefault="00064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D574FA8" w14:textId="77777777" w:rsidR="00970316" w:rsidRDefault="00064D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Приближённые вычисления, правила округления, прикидка и оценка результата вычислений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7997DA76" w14:textId="77777777" w:rsidR="00970316" w:rsidRDefault="00064D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51A4D96D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3C360E7A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0D63D09" w14:textId="77777777" w:rsidR="00970316" w:rsidRDefault="009703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35F02629" w14:textId="77777777" w:rsidR="00970316" w:rsidRDefault="00970316">
            <w:pPr>
              <w:spacing w:after="0"/>
              <w:ind w:left="135"/>
            </w:pPr>
          </w:p>
        </w:tc>
      </w:tr>
      <w:tr w:rsidR="00970316" w14:paraId="038F314A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4267C50C" w14:textId="77777777" w:rsidR="00970316" w:rsidRDefault="00064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1FF225F" w14:textId="77777777" w:rsidR="00970316" w:rsidRDefault="00064D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Тождества и тождественные </w:t>
            </w:r>
            <w:r>
              <w:rPr>
                <w:rFonts w:ascii="Times New Roman" w:hAnsi="Times New Roman"/>
                <w:color w:val="000000"/>
                <w:sz w:val="24"/>
              </w:rPr>
              <w:t>преобразования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3D65527" w14:textId="77777777" w:rsidR="00970316" w:rsidRDefault="00064D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608D8D50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31730F3A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61C03C1" w14:textId="77777777" w:rsidR="00970316" w:rsidRDefault="009703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1BC8DB3B" w14:textId="77777777" w:rsidR="00970316" w:rsidRDefault="00970316">
            <w:pPr>
              <w:spacing w:after="0"/>
              <w:ind w:left="135"/>
            </w:pPr>
          </w:p>
        </w:tc>
      </w:tr>
      <w:tr w:rsidR="00970316" w14:paraId="07EF23E5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2762A8F8" w14:textId="77777777" w:rsidR="00970316" w:rsidRDefault="00064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EF8F7B5" w14:textId="77777777" w:rsidR="00970316" w:rsidRDefault="00064D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Уравнение, корень уравнения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0043846B" w14:textId="77777777" w:rsidR="00970316" w:rsidRDefault="00064D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393BB00C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41DD9886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D311E93" w14:textId="77777777" w:rsidR="00970316" w:rsidRDefault="009703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106EDBB3" w14:textId="77777777" w:rsidR="00970316" w:rsidRDefault="00970316">
            <w:pPr>
              <w:spacing w:after="0"/>
              <w:ind w:left="135"/>
            </w:pPr>
          </w:p>
        </w:tc>
      </w:tr>
      <w:tr w:rsidR="00970316" w14:paraId="4C77BEB8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7C40AEB4" w14:textId="77777777" w:rsidR="00970316" w:rsidRDefault="00064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87B172A" w14:textId="77777777" w:rsidR="00970316" w:rsidRDefault="00064D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Неравенство, решение неравенства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05349621" w14:textId="77777777" w:rsidR="00970316" w:rsidRDefault="00064D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4D702ABB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6324315B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E865FB3" w14:textId="77777777" w:rsidR="00970316" w:rsidRDefault="009703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04124899" w14:textId="77777777" w:rsidR="00970316" w:rsidRDefault="00970316">
            <w:pPr>
              <w:spacing w:after="0"/>
              <w:ind w:left="135"/>
            </w:pPr>
          </w:p>
        </w:tc>
      </w:tr>
      <w:tr w:rsidR="00970316" w14:paraId="2C27FEC2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28DC67F8" w14:textId="77777777" w:rsidR="00970316" w:rsidRDefault="00064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A8D67BE" w14:textId="77777777" w:rsidR="00970316" w:rsidRDefault="00064D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 интервалов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0DD1A4EA" w14:textId="77777777" w:rsidR="00970316" w:rsidRDefault="00064D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3EB06406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0FFA0ACE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67D4566" w14:textId="77777777" w:rsidR="00970316" w:rsidRDefault="009703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0EDC1540" w14:textId="77777777" w:rsidR="00970316" w:rsidRDefault="00970316">
            <w:pPr>
              <w:spacing w:after="0"/>
              <w:ind w:left="135"/>
            </w:pPr>
          </w:p>
        </w:tc>
      </w:tr>
      <w:tr w:rsidR="00970316" w14:paraId="07E0F50E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15652F65" w14:textId="77777777" w:rsidR="00970316" w:rsidRDefault="00064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5D80424" w14:textId="77777777" w:rsidR="00970316" w:rsidRDefault="00064D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целых и дробно-рациональных уравнений и неравенств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2B23B9BD" w14:textId="77777777" w:rsidR="00970316" w:rsidRDefault="00064D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14994747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57502A6F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978D4A4" w14:textId="77777777" w:rsidR="00970316" w:rsidRDefault="009703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6B827C21" w14:textId="77777777" w:rsidR="00970316" w:rsidRDefault="00970316">
            <w:pPr>
              <w:spacing w:after="0"/>
              <w:ind w:left="135"/>
            </w:pPr>
          </w:p>
        </w:tc>
      </w:tr>
      <w:tr w:rsidR="00970316" w14:paraId="3C6FC34F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5C25BF53" w14:textId="77777777" w:rsidR="00970316" w:rsidRDefault="00064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F29B78F" w14:textId="77777777" w:rsidR="00970316" w:rsidRDefault="00064D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теме </w:t>
            </w:r>
            <w:r>
              <w:rPr>
                <w:rFonts w:ascii="Times New Roman" w:hAnsi="Times New Roman"/>
                <w:color w:val="000000"/>
                <w:sz w:val="24"/>
              </w:rPr>
              <w:t>"Множества рациональных и действительных чисел. Рациональные уравнения и неравенств"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6E73ABB5" w14:textId="77777777" w:rsidR="00970316" w:rsidRDefault="00064D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668F38E3" w14:textId="77777777" w:rsidR="00970316" w:rsidRDefault="00064D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1F86394E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B511AD5" w14:textId="77777777" w:rsidR="00970316" w:rsidRDefault="009703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717F51BD" w14:textId="77777777" w:rsidR="00970316" w:rsidRDefault="00970316">
            <w:pPr>
              <w:spacing w:after="0"/>
              <w:ind w:left="135"/>
            </w:pPr>
          </w:p>
        </w:tc>
      </w:tr>
      <w:tr w:rsidR="00970316" w14:paraId="5CCADE09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26A48D16" w14:textId="77777777" w:rsidR="00970316" w:rsidRDefault="00064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1C5413D" w14:textId="77777777" w:rsidR="00970316" w:rsidRDefault="00064D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Функция, способы задания функции. Взаимно обратные функции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7647622" w14:textId="77777777" w:rsidR="00970316" w:rsidRDefault="00064D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4414E04D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6FEDBDAA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E921ED8" w14:textId="77777777" w:rsidR="00970316" w:rsidRDefault="009703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16B5F028" w14:textId="77777777" w:rsidR="00970316" w:rsidRDefault="00970316">
            <w:pPr>
              <w:spacing w:after="0"/>
              <w:ind w:left="135"/>
            </w:pPr>
          </w:p>
        </w:tc>
      </w:tr>
      <w:tr w:rsidR="00970316" w14:paraId="3DCB0466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6DB4DF40" w14:textId="77777777" w:rsidR="00970316" w:rsidRDefault="00064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EE58E3D" w14:textId="77777777" w:rsidR="00970316" w:rsidRDefault="00064D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График функции. Область определения и множество значений функции. Нули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функции. Промежутки знакопостоянства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78E9AE4" w14:textId="77777777" w:rsidR="00970316" w:rsidRDefault="00064D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14D909C7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6558CED0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B02F242" w14:textId="77777777" w:rsidR="00970316" w:rsidRDefault="009703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5B1488A5" w14:textId="77777777" w:rsidR="00970316" w:rsidRDefault="00970316">
            <w:pPr>
              <w:spacing w:after="0"/>
              <w:ind w:left="135"/>
            </w:pPr>
          </w:p>
        </w:tc>
      </w:tr>
      <w:tr w:rsidR="00970316" w14:paraId="50F40411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30748A75" w14:textId="77777777" w:rsidR="00970316" w:rsidRDefault="00064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1F07656" w14:textId="77777777" w:rsidR="00970316" w:rsidRDefault="00064D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Чётные и нечётные функции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00F86DD4" w14:textId="77777777" w:rsidR="00970316" w:rsidRDefault="00064D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559A146A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130E1267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DE4AF5E" w14:textId="77777777" w:rsidR="00970316" w:rsidRDefault="009703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69287A98" w14:textId="77777777" w:rsidR="00970316" w:rsidRDefault="00970316">
            <w:pPr>
              <w:spacing w:after="0"/>
              <w:ind w:left="135"/>
            </w:pPr>
          </w:p>
        </w:tc>
      </w:tr>
      <w:tr w:rsidR="00970316" w14:paraId="220F348A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3C4CDAC4" w14:textId="77777777" w:rsidR="00970316" w:rsidRDefault="00064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B715BD4" w14:textId="77777777" w:rsidR="00970316" w:rsidRDefault="00064D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целым показателем. Стандартная форма записи действительного числа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76DCD0EB" w14:textId="77777777" w:rsidR="00970316" w:rsidRDefault="00064D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1047BFC9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2B95319A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59CA189" w14:textId="77777777" w:rsidR="00970316" w:rsidRDefault="009703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34EDCE46" w14:textId="77777777" w:rsidR="00970316" w:rsidRDefault="00970316">
            <w:pPr>
              <w:spacing w:after="0"/>
              <w:ind w:left="135"/>
            </w:pPr>
          </w:p>
        </w:tc>
      </w:tr>
      <w:tr w:rsidR="00970316" w14:paraId="7AF88748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3C5F5532" w14:textId="77777777" w:rsidR="00970316" w:rsidRDefault="00064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0542872" w14:textId="77777777" w:rsidR="00970316" w:rsidRDefault="00064D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Использование подходящей формы записи действительных чисел для решения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практических задач и представления данных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27A0699E" w14:textId="77777777" w:rsidR="00970316" w:rsidRDefault="00064D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5000A1D2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434CE3CF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7CC52F7" w14:textId="77777777" w:rsidR="00970316" w:rsidRDefault="009703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7497B49B" w14:textId="77777777" w:rsidR="00970316" w:rsidRDefault="00970316">
            <w:pPr>
              <w:spacing w:after="0"/>
              <w:ind w:left="135"/>
            </w:pPr>
          </w:p>
        </w:tc>
      </w:tr>
      <w:tr w:rsidR="00970316" w14:paraId="48562490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2B6AC16E" w14:textId="77777777" w:rsidR="00970316" w:rsidRDefault="00064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98B5E92" w14:textId="77777777" w:rsidR="00970316" w:rsidRDefault="00064D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Степенная функция с натуральным и целым показателем. Её свойства и график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32B7D710" w14:textId="77777777" w:rsidR="00970316" w:rsidRDefault="00064D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51C25A5A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28110ADC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0DA5D6F" w14:textId="77777777" w:rsidR="00970316" w:rsidRDefault="009703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443F380D" w14:textId="77777777" w:rsidR="00970316" w:rsidRDefault="00970316">
            <w:pPr>
              <w:spacing w:after="0"/>
              <w:ind w:left="135"/>
            </w:pPr>
          </w:p>
        </w:tc>
      </w:tr>
      <w:tr w:rsidR="00970316" w14:paraId="446DAA31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2BC579FC" w14:textId="77777777" w:rsidR="00970316" w:rsidRDefault="00064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1E591F0" w14:textId="77777777" w:rsidR="00970316" w:rsidRDefault="00064D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Арифметический корень натуральной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6F1C7269" w14:textId="77777777" w:rsidR="00970316" w:rsidRDefault="00064D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315E1843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01D58E65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8C47A2D" w14:textId="77777777" w:rsidR="00970316" w:rsidRDefault="009703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2490071D" w14:textId="77777777" w:rsidR="00970316" w:rsidRDefault="00970316">
            <w:pPr>
              <w:spacing w:after="0"/>
              <w:ind w:left="135"/>
            </w:pPr>
          </w:p>
        </w:tc>
      </w:tr>
      <w:tr w:rsidR="00970316" w14:paraId="2854F16D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3E26FEA8" w14:textId="77777777" w:rsidR="00970316" w:rsidRDefault="00064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904393C" w14:textId="77777777" w:rsidR="00970316" w:rsidRDefault="00064D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Арифметический корень натуральной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3214BA91" w14:textId="77777777" w:rsidR="00970316" w:rsidRDefault="00064D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60462B9C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7F03DED4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2885F14" w14:textId="77777777" w:rsidR="00970316" w:rsidRDefault="009703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54B46A0A" w14:textId="77777777" w:rsidR="00970316" w:rsidRDefault="00970316">
            <w:pPr>
              <w:spacing w:after="0"/>
              <w:ind w:left="135"/>
            </w:pPr>
          </w:p>
        </w:tc>
      </w:tr>
      <w:tr w:rsidR="00970316" w14:paraId="419BBDA8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5DBEBCBC" w14:textId="77777777" w:rsidR="00970316" w:rsidRDefault="00064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95B65D7" w14:textId="77777777" w:rsidR="00970316" w:rsidRDefault="00064D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арифметического корня натуральной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425ED860" w14:textId="77777777" w:rsidR="00970316" w:rsidRDefault="00064D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4B9FAAAC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4763737B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D521E35" w14:textId="77777777" w:rsidR="00970316" w:rsidRDefault="009703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625DC000" w14:textId="77777777" w:rsidR="00970316" w:rsidRDefault="00970316">
            <w:pPr>
              <w:spacing w:after="0"/>
              <w:ind w:left="135"/>
            </w:pPr>
          </w:p>
        </w:tc>
      </w:tr>
      <w:tr w:rsidR="00970316" w14:paraId="7CE7FFFF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0EC7A0F6" w14:textId="77777777" w:rsidR="00970316" w:rsidRDefault="00064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B76C96C" w14:textId="77777777" w:rsidR="00970316" w:rsidRDefault="00064D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арифметического корня натуральной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3719F5B9" w14:textId="77777777" w:rsidR="00970316" w:rsidRDefault="00064D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79F48A9A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35763254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2758813" w14:textId="77777777" w:rsidR="00970316" w:rsidRDefault="009703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41F20649" w14:textId="77777777" w:rsidR="00970316" w:rsidRDefault="00970316">
            <w:pPr>
              <w:spacing w:after="0"/>
              <w:ind w:left="135"/>
            </w:pPr>
          </w:p>
        </w:tc>
      </w:tr>
      <w:tr w:rsidR="00970316" w14:paraId="1D27D276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6B54E5E6" w14:textId="77777777" w:rsidR="00970316" w:rsidRDefault="00064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304A9F5" w14:textId="77777777" w:rsidR="00970316" w:rsidRDefault="00064D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арифметического корня натуральной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4F8EA27" w14:textId="77777777" w:rsidR="00970316" w:rsidRDefault="00064D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6C3BC550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4C0D8486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DA1E943" w14:textId="77777777" w:rsidR="00970316" w:rsidRDefault="009703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077E8E5A" w14:textId="77777777" w:rsidR="00970316" w:rsidRDefault="00970316">
            <w:pPr>
              <w:spacing w:after="0"/>
              <w:ind w:left="135"/>
            </w:pPr>
          </w:p>
        </w:tc>
      </w:tr>
      <w:tr w:rsidR="00970316" w14:paraId="2B5F0D25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1BC1C273" w14:textId="77777777" w:rsidR="00970316" w:rsidRDefault="00064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34D777D" w14:textId="77777777" w:rsidR="00970316" w:rsidRDefault="00064D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арифметическими корнями n–ой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7DEDDBB6" w14:textId="77777777" w:rsidR="00970316" w:rsidRDefault="00064D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2912C523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50219878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3E31BBF" w14:textId="77777777" w:rsidR="00970316" w:rsidRDefault="009703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2AAC344C" w14:textId="77777777" w:rsidR="00970316" w:rsidRDefault="00970316">
            <w:pPr>
              <w:spacing w:after="0"/>
              <w:ind w:left="135"/>
            </w:pPr>
          </w:p>
        </w:tc>
      </w:tr>
      <w:tr w:rsidR="00970316" w14:paraId="426722CC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78880D7E" w14:textId="77777777" w:rsidR="00970316" w:rsidRDefault="00064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67A9ECD" w14:textId="77777777" w:rsidR="00970316" w:rsidRDefault="00064D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арифметическими корнями n–ой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792AD40B" w14:textId="77777777" w:rsidR="00970316" w:rsidRDefault="00064D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7B15A553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087460C2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3B0B2D6" w14:textId="77777777" w:rsidR="00970316" w:rsidRDefault="009703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5CC9BD11" w14:textId="77777777" w:rsidR="00970316" w:rsidRDefault="00970316">
            <w:pPr>
              <w:spacing w:after="0"/>
              <w:ind w:left="135"/>
            </w:pPr>
          </w:p>
        </w:tc>
      </w:tr>
      <w:tr w:rsidR="00970316" w14:paraId="79B79090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09AEBBFD" w14:textId="77777777" w:rsidR="00970316" w:rsidRDefault="00064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F6E7E27" w14:textId="77777777" w:rsidR="00970316" w:rsidRDefault="00064D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арифметическими корнями n–ой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1CEA5C36" w14:textId="77777777" w:rsidR="00970316" w:rsidRDefault="00064D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65E04660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67F8CB02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E90E86A" w14:textId="77777777" w:rsidR="00970316" w:rsidRDefault="009703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2830F86F" w14:textId="77777777" w:rsidR="00970316" w:rsidRDefault="00970316">
            <w:pPr>
              <w:spacing w:after="0"/>
              <w:ind w:left="135"/>
            </w:pPr>
          </w:p>
        </w:tc>
      </w:tr>
      <w:tr w:rsidR="00970316" w14:paraId="5CDACCDA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1231E724" w14:textId="77777777" w:rsidR="00970316" w:rsidRDefault="00064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F7D0940" w14:textId="77777777" w:rsidR="00970316" w:rsidRDefault="00064D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арифметическими корнями n–ой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1AD8A66E" w14:textId="77777777" w:rsidR="00970316" w:rsidRDefault="00064D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04759D0F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2F170CC9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25247AC" w14:textId="77777777" w:rsidR="00970316" w:rsidRDefault="009703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4994645B" w14:textId="77777777" w:rsidR="00970316" w:rsidRDefault="00970316">
            <w:pPr>
              <w:spacing w:after="0"/>
              <w:ind w:left="135"/>
            </w:pPr>
          </w:p>
        </w:tc>
      </w:tr>
      <w:tr w:rsidR="00970316" w14:paraId="4A47BBFD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50F1A036" w14:textId="77777777" w:rsidR="00970316" w:rsidRDefault="00064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09C095D" w14:textId="77777777" w:rsidR="00970316" w:rsidRDefault="00064D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арифметическими корнями n–ой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D201524" w14:textId="77777777" w:rsidR="00970316" w:rsidRDefault="00064D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32D7F68C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221A24FD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009C65D" w14:textId="77777777" w:rsidR="00970316" w:rsidRDefault="009703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720BD06C" w14:textId="77777777" w:rsidR="00970316" w:rsidRDefault="00970316">
            <w:pPr>
              <w:spacing w:after="0"/>
              <w:ind w:left="135"/>
            </w:pPr>
          </w:p>
        </w:tc>
      </w:tr>
      <w:tr w:rsidR="00970316" w14:paraId="36FF0C16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3D03C362" w14:textId="77777777" w:rsidR="00970316" w:rsidRDefault="00064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46B64B6" w14:textId="77777777" w:rsidR="00970316" w:rsidRDefault="00064D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</w:t>
            </w:r>
            <w:r>
              <w:rPr>
                <w:rFonts w:ascii="Times New Roman" w:hAnsi="Times New Roman"/>
                <w:color w:val="000000"/>
                <w:sz w:val="24"/>
              </w:rPr>
              <w:t>иррациональных уравнений и неравенств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3703795A" w14:textId="77777777" w:rsidR="00970316" w:rsidRDefault="00064D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1B53465E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64BF415D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83B75FD" w14:textId="77777777" w:rsidR="00970316" w:rsidRDefault="009703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3C2A1F49" w14:textId="77777777" w:rsidR="00970316" w:rsidRDefault="00970316">
            <w:pPr>
              <w:spacing w:after="0"/>
              <w:ind w:left="135"/>
            </w:pPr>
          </w:p>
        </w:tc>
      </w:tr>
      <w:tr w:rsidR="00970316" w14:paraId="628888B8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717F764A" w14:textId="77777777" w:rsidR="00970316" w:rsidRDefault="00064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1E9EDF8" w14:textId="77777777" w:rsidR="00970316" w:rsidRDefault="00064D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иррациональных уравнений и неравенств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465B0AF3" w14:textId="77777777" w:rsidR="00970316" w:rsidRDefault="00064D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2DBFED89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370871C5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A01539A" w14:textId="77777777" w:rsidR="00970316" w:rsidRDefault="009703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7FF12E42" w14:textId="77777777" w:rsidR="00970316" w:rsidRDefault="00970316">
            <w:pPr>
              <w:spacing w:after="0"/>
              <w:ind w:left="135"/>
            </w:pPr>
          </w:p>
        </w:tc>
      </w:tr>
      <w:tr w:rsidR="00970316" w14:paraId="3D9ABE4E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2AF1E6AB" w14:textId="77777777" w:rsidR="00970316" w:rsidRDefault="00064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D2AF036" w14:textId="77777777" w:rsidR="00970316" w:rsidRDefault="00064D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иррациональных уравнений и неравенств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134E030A" w14:textId="77777777" w:rsidR="00970316" w:rsidRDefault="00064D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32D74BAF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087F4322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53F1891" w14:textId="77777777" w:rsidR="00970316" w:rsidRDefault="009703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309E2268" w14:textId="77777777" w:rsidR="00970316" w:rsidRDefault="00970316">
            <w:pPr>
              <w:spacing w:after="0"/>
              <w:ind w:left="135"/>
            </w:pPr>
          </w:p>
        </w:tc>
      </w:tr>
      <w:tr w:rsidR="00970316" w14:paraId="586A8B21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74839DF5" w14:textId="77777777" w:rsidR="00970316" w:rsidRDefault="00064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84FC838" w14:textId="77777777" w:rsidR="00970316" w:rsidRDefault="00064D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иррациональных уравнений и неравенств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27C1153D" w14:textId="77777777" w:rsidR="00970316" w:rsidRDefault="00064D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3558999B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23099DFC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2FE9BBF" w14:textId="77777777" w:rsidR="00970316" w:rsidRDefault="009703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3CA9C800" w14:textId="77777777" w:rsidR="00970316" w:rsidRDefault="00970316">
            <w:pPr>
              <w:spacing w:after="0"/>
              <w:ind w:left="135"/>
            </w:pPr>
          </w:p>
        </w:tc>
      </w:tr>
      <w:tr w:rsidR="00970316" w14:paraId="639E73C5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0A6856BF" w14:textId="77777777" w:rsidR="00970316" w:rsidRDefault="00064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FD4841F" w14:textId="77777777" w:rsidR="00970316" w:rsidRDefault="00064D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</w:t>
            </w:r>
            <w:r>
              <w:rPr>
                <w:rFonts w:ascii="Times New Roman" w:hAnsi="Times New Roman"/>
                <w:color w:val="000000"/>
                <w:sz w:val="24"/>
              </w:rPr>
              <w:t>иррациональных уравнений и неравенств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76DD95F0" w14:textId="77777777" w:rsidR="00970316" w:rsidRDefault="00064D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2DCE21FB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57FA7585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E7B5944" w14:textId="77777777" w:rsidR="00970316" w:rsidRDefault="009703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1D1C5967" w14:textId="77777777" w:rsidR="00970316" w:rsidRDefault="00970316">
            <w:pPr>
              <w:spacing w:after="0"/>
              <w:ind w:left="135"/>
            </w:pPr>
          </w:p>
        </w:tc>
      </w:tr>
      <w:tr w:rsidR="00970316" w14:paraId="778504A3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50CC44FA" w14:textId="77777777" w:rsidR="00970316" w:rsidRDefault="00064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77F00B0" w14:textId="77777777" w:rsidR="00970316" w:rsidRDefault="00064D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и график корня n-ой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6E4A3FEB" w14:textId="77777777" w:rsidR="00970316" w:rsidRDefault="00064D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31830E5C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0BCAC028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C3A851C" w14:textId="77777777" w:rsidR="00970316" w:rsidRDefault="009703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6C11876B" w14:textId="77777777" w:rsidR="00970316" w:rsidRDefault="00970316">
            <w:pPr>
              <w:spacing w:after="0"/>
              <w:ind w:left="135"/>
            </w:pPr>
          </w:p>
        </w:tc>
      </w:tr>
      <w:tr w:rsidR="00970316" w14:paraId="54ADCEF8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450FC94A" w14:textId="77777777" w:rsidR="00970316" w:rsidRDefault="00064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9AA0144" w14:textId="77777777" w:rsidR="00970316" w:rsidRDefault="00064D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и график корня n-ой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9FF37F6" w14:textId="77777777" w:rsidR="00970316" w:rsidRDefault="00064D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2F12C34B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7DDACF70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E54E88F" w14:textId="77777777" w:rsidR="00970316" w:rsidRDefault="009703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2A6A8CF1" w14:textId="77777777" w:rsidR="00970316" w:rsidRDefault="00970316">
            <w:pPr>
              <w:spacing w:after="0"/>
              <w:ind w:left="135"/>
            </w:pPr>
          </w:p>
        </w:tc>
      </w:tr>
      <w:tr w:rsidR="00970316" w14:paraId="5614203E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2AE9DCA2" w14:textId="77777777" w:rsidR="00970316" w:rsidRDefault="00064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8C1F2D7" w14:textId="77777777" w:rsidR="00970316" w:rsidRDefault="00064D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теме "Арифметический корень n–ой степени. Иррациональные уравнения и </w:t>
            </w:r>
            <w:r>
              <w:rPr>
                <w:rFonts w:ascii="Times New Roman" w:hAnsi="Times New Roman"/>
                <w:color w:val="000000"/>
                <w:sz w:val="24"/>
              </w:rPr>
              <w:t>неравенства"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738E0096" w14:textId="77777777" w:rsidR="00970316" w:rsidRDefault="00064D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29B97C92" w14:textId="77777777" w:rsidR="00970316" w:rsidRDefault="00064D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4BECAD1A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1B9A3E6" w14:textId="77777777" w:rsidR="00970316" w:rsidRDefault="009703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59D18625" w14:textId="77777777" w:rsidR="00970316" w:rsidRDefault="00970316">
            <w:pPr>
              <w:spacing w:after="0"/>
              <w:ind w:left="135"/>
            </w:pPr>
          </w:p>
        </w:tc>
      </w:tr>
      <w:tr w:rsidR="00970316" w14:paraId="63BEEFCE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5D25CC74" w14:textId="77777777" w:rsidR="00970316" w:rsidRDefault="00064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E21677E" w14:textId="77777777" w:rsidR="00970316" w:rsidRDefault="00064D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Синус, косинус и тангенс числового аргумента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328C0F16" w14:textId="77777777" w:rsidR="00970316" w:rsidRDefault="00064D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422B8F51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1C25E57A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4E144FF" w14:textId="77777777" w:rsidR="00970316" w:rsidRDefault="009703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0120D603" w14:textId="77777777" w:rsidR="00970316" w:rsidRDefault="00970316">
            <w:pPr>
              <w:spacing w:after="0"/>
              <w:ind w:left="135"/>
            </w:pPr>
          </w:p>
        </w:tc>
      </w:tr>
      <w:tr w:rsidR="00970316" w14:paraId="153158ED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2F028CF4" w14:textId="77777777" w:rsidR="00970316" w:rsidRDefault="00064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FE626CA" w14:textId="77777777" w:rsidR="00970316" w:rsidRDefault="00064D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Синус, косинус и тангенс числового аргумента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0B6AC510" w14:textId="77777777" w:rsidR="00970316" w:rsidRDefault="00064D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1A16BAB3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75052E3B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2CB7907" w14:textId="77777777" w:rsidR="00970316" w:rsidRDefault="009703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32EEFB74" w14:textId="77777777" w:rsidR="00970316" w:rsidRDefault="00970316">
            <w:pPr>
              <w:spacing w:after="0"/>
              <w:ind w:left="135"/>
            </w:pPr>
          </w:p>
        </w:tc>
      </w:tr>
      <w:tr w:rsidR="00970316" w14:paraId="0977E8E6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212D3006" w14:textId="77777777" w:rsidR="00970316" w:rsidRDefault="00064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D982B4C" w14:textId="77777777" w:rsidR="00970316" w:rsidRDefault="00064D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Арксинус, арккосинус и арктангенс числового аргумента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31C1E9A3" w14:textId="77777777" w:rsidR="00970316" w:rsidRDefault="00064D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772CE2AF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100156ED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E70859C" w14:textId="77777777" w:rsidR="00970316" w:rsidRDefault="009703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5DC27E66" w14:textId="77777777" w:rsidR="00970316" w:rsidRDefault="00970316">
            <w:pPr>
              <w:spacing w:after="0"/>
              <w:ind w:left="135"/>
            </w:pPr>
          </w:p>
        </w:tc>
      </w:tr>
      <w:tr w:rsidR="00970316" w14:paraId="41927472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582E6ADD" w14:textId="77777777" w:rsidR="00970316" w:rsidRDefault="00064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7C679AE" w14:textId="77777777" w:rsidR="00970316" w:rsidRDefault="00064D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Арксинус, арккосинус и арктангенс </w:t>
            </w:r>
            <w:r>
              <w:rPr>
                <w:rFonts w:ascii="Times New Roman" w:hAnsi="Times New Roman"/>
                <w:color w:val="000000"/>
                <w:sz w:val="24"/>
              </w:rPr>
              <w:t>числового аргумента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6436B012" w14:textId="77777777" w:rsidR="00970316" w:rsidRDefault="00064D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210D94A8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210CBD03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0BBD69D" w14:textId="77777777" w:rsidR="00970316" w:rsidRDefault="009703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4124F331" w14:textId="77777777" w:rsidR="00970316" w:rsidRDefault="00970316">
            <w:pPr>
              <w:spacing w:after="0"/>
              <w:ind w:left="135"/>
            </w:pPr>
          </w:p>
        </w:tc>
      </w:tr>
      <w:tr w:rsidR="00970316" w14:paraId="16031820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2A8A0FF5" w14:textId="77777777" w:rsidR="00970316" w:rsidRDefault="00064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D92FBFB" w14:textId="77777777" w:rsidR="00970316" w:rsidRDefault="00064D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AD974B8" w14:textId="77777777" w:rsidR="00970316" w:rsidRDefault="00064D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635F9AF2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65C82987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AEE044C" w14:textId="77777777" w:rsidR="00970316" w:rsidRDefault="009703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2827B2CD" w14:textId="77777777" w:rsidR="00970316" w:rsidRDefault="00970316">
            <w:pPr>
              <w:spacing w:after="0"/>
              <w:ind w:left="135"/>
            </w:pPr>
          </w:p>
        </w:tc>
      </w:tr>
      <w:tr w:rsidR="00970316" w14:paraId="6363A3E9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0FC13934" w14:textId="77777777" w:rsidR="00970316" w:rsidRDefault="00064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2BC2E80" w14:textId="77777777" w:rsidR="00970316" w:rsidRDefault="00064D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0850973B" w14:textId="77777777" w:rsidR="00970316" w:rsidRDefault="00064D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16C664CA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54156640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4007DC7" w14:textId="77777777" w:rsidR="00970316" w:rsidRDefault="009703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31E61941" w14:textId="77777777" w:rsidR="00970316" w:rsidRDefault="00970316">
            <w:pPr>
              <w:spacing w:after="0"/>
              <w:ind w:left="135"/>
            </w:pPr>
          </w:p>
        </w:tc>
      </w:tr>
      <w:tr w:rsidR="00970316" w14:paraId="265292E3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0093FE8F" w14:textId="77777777" w:rsidR="00970316" w:rsidRDefault="00064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899706B" w14:textId="77777777" w:rsidR="00970316" w:rsidRDefault="00064D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</w:t>
            </w:r>
            <w:r>
              <w:rPr>
                <w:rFonts w:ascii="Times New Roman" w:hAnsi="Times New Roman"/>
                <w:color w:val="000000"/>
                <w:sz w:val="24"/>
              </w:rPr>
              <w:t>тригонометрические формулы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417A82C0" w14:textId="77777777" w:rsidR="00970316" w:rsidRDefault="00064D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13F6E8CD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024DCD47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DC8D73C" w14:textId="77777777" w:rsidR="00970316" w:rsidRDefault="009703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1CF60CB7" w14:textId="77777777" w:rsidR="00970316" w:rsidRDefault="00970316">
            <w:pPr>
              <w:spacing w:after="0"/>
              <w:ind w:left="135"/>
            </w:pPr>
          </w:p>
        </w:tc>
      </w:tr>
      <w:tr w:rsidR="00970316" w14:paraId="02B91FA5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48D9D01A" w14:textId="77777777" w:rsidR="00970316" w:rsidRDefault="00064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71153C7" w14:textId="77777777" w:rsidR="00970316" w:rsidRDefault="00064D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1EC7ED6F" w14:textId="77777777" w:rsidR="00970316" w:rsidRDefault="00064D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76EC83A1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6A829C31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FAEE270" w14:textId="77777777" w:rsidR="00970316" w:rsidRDefault="009703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6331A5F9" w14:textId="77777777" w:rsidR="00970316" w:rsidRDefault="00970316">
            <w:pPr>
              <w:spacing w:after="0"/>
              <w:ind w:left="135"/>
            </w:pPr>
          </w:p>
        </w:tc>
      </w:tr>
      <w:tr w:rsidR="00970316" w14:paraId="63383324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12FFBCC9" w14:textId="77777777" w:rsidR="00970316" w:rsidRDefault="00064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7FA1534" w14:textId="77777777" w:rsidR="00970316" w:rsidRDefault="00064D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00C66D9" w14:textId="77777777" w:rsidR="00970316" w:rsidRDefault="00064D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06D26F86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520D0F3E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A0E93C4" w14:textId="77777777" w:rsidR="00970316" w:rsidRDefault="009703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7C47A2A9" w14:textId="77777777" w:rsidR="00970316" w:rsidRDefault="00970316">
            <w:pPr>
              <w:spacing w:after="0"/>
              <w:ind w:left="135"/>
            </w:pPr>
          </w:p>
        </w:tc>
      </w:tr>
      <w:tr w:rsidR="00970316" w14:paraId="73AB6FD2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7E0ECEC1" w14:textId="77777777" w:rsidR="00970316" w:rsidRDefault="00064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91ECAC9" w14:textId="77777777" w:rsidR="00970316" w:rsidRDefault="00064D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4D56407C" w14:textId="77777777" w:rsidR="00970316" w:rsidRDefault="00064D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00F4A91F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4508B618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A3E9A85" w14:textId="77777777" w:rsidR="00970316" w:rsidRDefault="009703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4EBAE9E2" w14:textId="77777777" w:rsidR="00970316" w:rsidRDefault="00970316">
            <w:pPr>
              <w:spacing w:after="0"/>
              <w:ind w:left="135"/>
            </w:pPr>
          </w:p>
        </w:tc>
      </w:tr>
      <w:tr w:rsidR="00970316" w14:paraId="33A32539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12EDBAA3" w14:textId="77777777" w:rsidR="00970316" w:rsidRDefault="00064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51DAFB2" w14:textId="77777777" w:rsidR="00970316" w:rsidRDefault="00064D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1EEA0726" w14:textId="77777777" w:rsidR="00970316" w:rsidRDefault="00064D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1320FB39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735278F2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DF6C171" w14:textId="77777777" w:rsidR="00970316" w:rsidRDefault="009703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3E67EAB0" w14:textId="77777777" w:rsidR="00970316" w:rsidRDefault="00970316">
            <w:pPr>
              <w:spacing w:after="0"/>
              <w:ind w:left="135"/>
            </w:pPr>
          </w:p>
        </w:tc>
      </w:tr>
      <w:tr w:rsidR="00970316" w14:paraId="5E18136E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14D7D9E5" w14:textId="77777777" w:rsidR="00970316" w:rsidRDefault="00064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7CEE608" w14:textId="77777777" w:rsidR="00970316" w:rsidRDefault="00064D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175B9175" w14:textId="77777777" w:rsidR="00970316" w:rsidRDefault="00064D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2EE7F319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1365C566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252A030" w14:textId="77777777" w:rsidR="00970316" w:rsidRDefault="009703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76D82BDF" w14:textId="77777777" w:rsidR="00970316" w:rsidRDefault="00970316">
            <w:pPr>
              <w:spacing w:after="0"/>
              <w:ind w:left="135"/>
            </w:pPr>
          </w:p>
        </w:tc>
      </w:tr>
      <w:tr w:rsidR="00970316" w14:paraId="64A85BFE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5CAE41E5" w14:textId="77777777" w:rsidR="00970316" w:rsidRDefault="00064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422CD5A" w14:textId="77777777" w:rsidR="00970316" w:rsidRDefault="00064D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662CC365" w14:textId="77777777" w:rsidR="00970316" w:rsidRDefault="00064D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5E50E164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5FE3A227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AD0906E" w14:textId="77777777" w:rsidR="00970316" w:rsidRDefault="009703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6E4192C4" w14:textId="77777777" w:rsidR="00970316" w:rsidRDefault="00970316">
            <w:pPr>
              <w:spacing w:after="0"/>
              <w:ind w:left="135"/>
            </w:pPr>
          </w:p>
        </w:tc>
      </w:tr>
      <w:tr w:rsidR="00970316" w14:paraId="09182106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29DE039B" w14:textId="77777777" w:rsidR="00970316" w:rsidRDefault="00064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53D0D1A" w14:textId="77777777" w:rsidR="00970316" w:rsidRDefault="00064D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22C7656" w14:textId="77777777" w:rsidR="00970316" w:rsidRDefault="00064D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0EC49D8F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27DD2209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96F77C0" w14:textId="77777777" w:rsidR="00970316" w:rsidRDefault="009703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745201B3" w14:textId="77777777" w:rsidR="00970316" w:rsidRDefault="00970316">
            <w:pPr>
              <w:spacing w:after="0"/>
              <w:ind w:left="135"/>
            </w:pPr>
          </w:p>
        </w:tc>
      </w:tr>
      <w:tr w:rsidR="00970316" w14:paraId="37982E62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7DB7935B" w14:textId="77777777" w:rsidR="00970316" w:rsidRDefault="00064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69D0266" w14:textId="77777777" w:rsidR="00970316" w:rsidRDefault="00064D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071ABBD" w14:textId="77777777" w:rsidR="00970316" w:rsidRDefault="00064D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33D663B4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42BBB566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62AEF0F" w14:textId="77777777" w:rsidR="00970316" w:rsidRDefault="009703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2821E698" w14:textId="77777777" w:rsidR="00970316" w:rsidRDefault="00970316">
            <w:pPr>
              <w:spacing w:after="0"/>
              <w:ind w:left="135"/>
            </w:pPr>
          </w:p>
        </w:tc>
      </w:tr>
      <w:tr w:rsidR="00970316" w14:paraId="1E67F0AE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64384548" w14:textId="77777777" w:rsidR="00970316" w:rsidRDefault="00064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DC6D9A2" w14:textId="77777777" w:rsidR="00970316" w:rsidRDefault="00064D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</w:t>
            </w:r>
            <w:r>
              <w:rPr>
                <w:rFonts w:ascii="Times New Roman" w:hAnsi="Times New Roman"/>
                <w:color w:val="000000"/>
                <w:sz w:val="24"/>
              </w:rPr>
              <w:t>тригонометрических уравнений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30980D12" w14:textId="77777777" w:rsidR="00970316" w:rsidRDefault="00064D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543A309F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57682FBB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2FC0F52" w14:textId="77777777" w:rsidR="00970316" w:rsidRDefault="009703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2AE49654" w14:textId="77777777" w:rsidR="00970316" w:rsidRDefault="00970316">
            <w:pPr>
              <w:spacing w:after="0"/>
              <w:ind w:left="135"/>
            </w:pPr>
          </w:p>
        </w:tc>
      </w:tr>
      <w:tr w:rsidR="00970316" w14:paraId="14674764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148906B9" w14:textId="77777777" w:rsidR="00970316" w:rsidRDefault="00064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7D3B3EE" w14:textId="77777777" w:rsidR="00970316" w:rsidRDefault="00064D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3FAAB1AA" w14:textId="77777777" w:rsidR="00970316" w:rsidRDefault="00064D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126E986F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37DA8D5A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66D83EB" w14:textId="77777777" w:rsidR="00970316" w:rsidRDefault="009703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426AC07D" w14:textId="77777777" w:rsidR="00970316" w:rsidRDefault="00970316">
            <w:pPr>
              <w:spacing w:after="0"/>
              <w:ind w:left="135"/>
            </w:pPr>
          </w:p>
        </w:tc>
      </w:tr>
      <w:tr w:rsidR="00970316" w14:paraId="3B136814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592A81D9" w14:textId="77777777" w:rsidR="00970316" w:rsidRDefault="00064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EC4365A" w14:textId="77777777" w:rsidR="00970316" w:rsidRDefault="00064D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865F056" w14:textId="77777777" w:rsidR="00970316" w:rsidRDefault="00064D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59C204AF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033A8791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76F7EEB" w14:textId="77777777" w:rsidR="00970316" w:rsidRDefault="009703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0B64F4E3" w14:textId="77777777" w:rsidR="00970316" w:rsidRDefault="00970316">
            <w:pPr>
              <w:spacing w:after="0"/>
              <w:ind w:left="135"/>
            </w:pPr>
          </w:p>
        </w:tc>
      </w:tr>
      <w:tr w:rsidR="00970316" w14:paraId="43C39D25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728CA945" w14:textId="77777777" w:rsidR="00970316" w:rsidRDefault="00064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946AC63" w14:textId="77777777" w:rsidR="00970316" w:rsidRDefault="00064D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4750103B" w14:textId="77777777" w:rsidR="00970316" w:rsidRDefault="00064D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658B7F19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3397CFDA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20DBC01" w14:textId="77777777" w:rsidR="00970316" w:rsidRDefault="009703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43F25C16" w14:textId="77777777" w:rsidR="00970316" w:rsidRDefault="00970316">
            <w:pPr>
              <w:spacing w:after="0"/>
              <w:ind w:left="135"/>
            </w:pPr>
          </w:p>
        </w:tc>
      </w:tr>
      <w:tr w:rsidR="00970316" w14:paraId="728E9638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42707686" w14:textId="77777777" w:rsidR="00970316" w:rsidRDefault="00064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F7FC39A" w14:textId="77777777" w:rsidR="00970316" w:rsidRDefault="00064D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137FCB62" w14:textId="77777777" w:rsidR="00970316" w:rsidRDefault="00064D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28AA1963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209CB9F1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7961743" w14:textId="77777777" w:rsidR="00970316" w:rsidRDefault="009703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14072E79" w14:textId="77777777" w:rsidR="00970316" w:rsidRDefault="00970316">
            <w:pPr>
              <w:spacing w:after="0"/>
              <w:ind w:left="135"/>
            </w:pPr>
          </w:p>
        </w:tc>
      </w:tr>
      <w:tr w:rsidR="00970316" w14:paraId="57A430A1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6325E05F" w14:textId="77777777" w:rsidR="00970316" w:rsidRDefault="00064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F1D8A6F" w14:textId="77777777" w:rsidR="00970316" w:rsidRDefault="00064D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</w:t>
            </w:r>
            <w:r>
              <w:rPr>
                <w:rFonts w:ascii="Times New Roman" w:hAnsi="Times New Roman"/>
                <w:color w:val="000000"/>
                <w:sz w:val="24"/>
              </w:rPr>
              <w:t>тригонометрических уравнений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6B5489B5" w14:textId="77777777" w:rsidR="00970316" w:rsidRDefault="00064D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2533C63D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4E48D1C6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AA47AEF" w14:textId="77777777" w:rsidR="00970316" w:rsidRDefault="009703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730D1324" w14:textId="77777777" w:rsidR="00970316" w:rsidRDefault="00970316">
            <w:pPr>
              <w:spacing w:after="0"/>
              <w:ind w:left="135"/>
            </w:pPr>
          </w:p>
        </w:tc>
      </w:tr>
      <w:tr w:rsidR="00970316" w14:paraId="62015BE4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50EA87B3" w14:textId="77777777" w:rsidR="00970316" w:rsidRDefault="00064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064B77E" w14:textId="77777777" w:rsidR="00970316" w:rsidRDefault="00064D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"Формулы тригонометрии. Тригонометрические уравнения"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42E031F8" w14:textId="77777777" w:rsidR="00970316" w:rsidRDefault="00064D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2DE9BEBA" w14:textId="77777777" w:rsidR="00970316" w:rsidRDefault="00064D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7B46B1EB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2248818" w14:textId="77777777" w:rsidR="00970316" w:rsidRDefault="009703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2E85E726" w14:textId="77777777" w:rsidR="00970316" w:rsidRDefault="00970316">
            <w:pPr>
              <w:spacing w:after="0"/>
              <w:ind w:left="135"/>
            </w:pPr>
          </w:p>
        </w:tc>
      </w:tr>
      <w:tr w:rsidR="00970316" w14:paraId="0DE2245F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692F37C8" w14:textId="77777777" w:rsidR="00970316" w:rsidRDefault="00064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37BDA75" w14:textId="77777777" w:rsidR="00970316" w:rsidRDefault="00064D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Последовательности, способы задания последовательностей. Монотонные последовательности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1789C6F" w14:textId="77777777" w:rsidR="00970316" w:rsidRDefault="00064D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1B1637AD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3E62AA29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A26B737" w14:textId="77777777" w:rsidR="00970316" w:rsidRDefault="009703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6A4FAE64" w14:textId="77777777" w:rsidR="00970316" w:rsidRDefault="00970316">
            <w:pPr>
              <w:spacing w:after="0"/>
              <w:ind w:left="135"/>
            </w:pPr>
          </w:p>
        </w:tc>
      </w:tr>
      <w:tr w:rsidR="00970316" w14:paraId="10A1A42B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379A1586" w14:textId="77777777" w:rsidR="00970316" w:rsidRDefault="00064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D387452" w14:textId="77777777" w:rsidR="00970316" w:rsidRDefault="00064D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прогрессии. Использование прогрессии для решения реальных задач прикладного характера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69D341EE" w14:textId="77777777" w:rsidR="00970316" w:rsidRDefault="00064D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689546FD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41D13798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24E9A56" w14:textId="77777777" w:rsidR="00970316" w:rsidRDefault="009703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6C83A018" w14:textId="77777777" w:rsidR="00970316" w:rsidRDefault="00970316">
            <w:pPr>
              <w:spacing w:after="0"/>
              <w:ind w:left="135"/>
            </w:pPr>
          </w:p>
        </w:tc>
      </w:tr>
      <w:tr w:rsidR="00970316" w14:paraId="6F6DE4B1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2423CB62" w14:textId="77777777" w:rsidR="00970316" w:rsidRDefault="00064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C3E2634" w14:textId="77777777" w:rsidR="00970316" w:rsidRDefault="00064D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Бесконечно убывающая геометрическая прогрессия. Сумма бесконечно убывающей геометрической прогрессии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474C43D3" w14:textId="77777777" w:rsidR="00970316" w:rsidRDefault="00064D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53D2D290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59E4C124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7D27252" w14:textId="77777777" w:rsidR="00970316" w:rsidRDefault="009703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1F789160" w14:textId="77777777" w:rsidR="00970316" w:rsidRDefault="00970316">
            <w:pPr>
              <w:spacing w:after="0"/>
              <w:ind w:left="135"/>
            </w:pPr>
          </w:p>
        </w:tc>
      </w:tr>
      <w:tr w:rsidR="00970316" w14:paraId="43C0C45D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65EB4BD1" w14:textId="77777777" w:rsidR="00970316" w:rsidRDefault="00064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EC871F6" w14:textId="77777777" w:rsidR="00970316" w:rsidRDefault="00064D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сложных процентов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3AC8A676" w14:textId="77777777" w:rsidR="00970316" w:rsidRDefault="00064D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3EA6CA45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1FAA84E5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BB91822" w14:textId="77777777" w:rsidR="00970316" w:rsidRDefault="009703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36DFD37A" w14:textId="77777777" w:rsidR="00970316" w:rsidRDefault="00970316">
            <w:pPr>
              <w:spacing w:after="0"/>
              <w:ind w:left="135"/>
            </w:pPr>
          </w:p>
        </w:tc>
      </w:tr>
      <w:tr w:rsidR="00970316" w14:paraId="5F983FEE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553A03D8" w14:textId="77777777" w:rsidR="00970316" w:rsidRDefault="00064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DB24A10" w14:textId="77777777" w:rsidR="00970316" w:rsidRDefault="00064D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сложных процентов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2BD0246D" w14:textId="77777777" w:rsidR="00970316" w:rsidRDefault="00064D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6B12308D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33DD91F3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634F383" w14:textId="77777777" w:rsidR="00970316" w:rsidRDefault="009703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486ED96F" w14:textId="77777777" w:rsidR="00970316" w:rsidRDefault="00970316">
            <w:pPr>
              <w:spacing w:after="0"/>
              <w:ind w:left="135"/>
            </w:pPr>
          </w:p>
        </w:tc>
      </w:tr>
      <w:tr w:rsidR="00970316" w14:paraId="43DB0D3F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6ED967AC" w14:textId="77777777" w:rsidR="00970316" w:rsidRDefault="00064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56B2600" w14:textId="77777777" w:rsidR="00970316" w:rsidRDefault="00064D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 за курс алгебры и начал математического анализа 10 класса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1A9D92DD" w14:textId="77777777" w:rsidR="00970316" w:rsidRDefault="00064D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2A17D8FD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6FEC3E4B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51EC206" w14:textId="77777777" w:rsidR="00970316" w:rsidRDefault="009703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180646E9" w14:textId="77777777" w:rsidR="00970316" w:rsidRDefault="00970316">
            <w:pPr>
              <w:spacing w:after="0"/>
              <w:ind w:left="135"/>
            </w:pPr>
          </w:p>
        </w:tc>
      </w:tr>
      <w:tr w:rsidR="00970316" w14:paraId="5C2D2A75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4597F0FE" w14:textId="77777777" w:rsidR="00970316" w:rsidRDefault="00064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1052892" w14:textId="77777777" w:rsidR="00970316" w:rsidRDefault="00064D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6DF2633F" w14:textId="77777777" w:rsidR="00970316" w:rsidRDefault="00064D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06D64B9F" w14:textId="77777777" w:rsidR="00970316" w:rsidRDefault="00064D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661FBD3E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AABF359" w14:textId="77777777" w:rsidR="00970316" w:rsidRDefault="009703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61A398E3" w14:textId="77777777" w:rsidR="00970316" w:rsidRDefault="00970316">
            <w:pPr>
              <w:spacing w:after="0"/>
              <w:ind w:left="135"/>
            </w:pPr>
          </w:p>
        </w:tc>
      </w:tr>
      <w:tr w:rsidR="00970316" w14:paraId="3DF31318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4BC2BD38" w14:textId="77777777" w:rsidR="00970316" w:rsidRDefault="00064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8E1EAB5" w14:textId="77777777" w:rsidR="00970316" w:rsidRDefault="00064D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Обобщение,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систематизация знаний за курс алгебры и начал математического анализа 10 класса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DF5E1AB" w14:textId="77777777" w:rsidR="00970316" w:rsidRDefault="00064D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3CDF34A3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59F3310C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1AD7F69" w14:textId="77777777" w:rsidR="00970316" w:rsidRDefault="0097031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57FDC81E" w14:textId="77777777" w:rsidR="00970316" w:rsidRDefault="00970316">
            <w:pPr>
              <w:spacing w:after="0"/>
              <w:ind w:left="135"/>
            </w:pPr>
          </w:p>
        </w:tc>
      </w:tr>
      <w:tr w:rsidR="00970316" w14:paraId="7234909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13064A6" w14:textId="77777777" w:rsidR="00970316" w:rsidRDefault="00064D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2892017C" w14:textId="77777777" w:rsidR="00970316" w:rsidRDefault="00064D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044FA8F9" w14:textId="77777777" w:rsidR="00970316" w:rsidRDefault="00064D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7F121166" w14:textId="77777777" w:rsidR="00970316" w:rsidRDefault="00064D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332780D" w14:textId="77777777" w:rsidR="00970316" w:rsidRDefault="00970316"/>
        </w:tc>
      </w:tr>
    </w:tbl>
    <w:p w14:paraId="659CEE04" w14:textId="77777777" w:rsidR="00970316" w:rsidRDefault="00970316">
      <w:pPr>
        <w:sectPr w:rsidR="0097031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063E997" w14:textId="77777777" w:rsidR="00970316" w:rsidRDefault="00064D2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5"/>
        <w:gridCol w:w="4674"/>
        <w:gridCol w:w="1202"/>
        <w:gridCol w:w="1841"/>
        <w:gridCol w:w="1910"/>
        <w:gridCol w:w="1347"/>
        <w:gridCol w:w="2221"/>
      </w:tblGrid>
      <w:tr w:rsidR="00970316" w14:paraId="6A658F9F" w14:textId="77777777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4053367" w14:textId="77777777" w:rsidR="00970316" w:rsidRDefault="00064D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691BF52" w14:textId="77777777" w:rsidR="00970316" w:rsidRDefault="00970316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065A2E0" w14:textId="77777777" w:rsidR="00970316" w:rsidRDefault="00064D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66264F67" w14:textId="77777777" w:rsidR="00970316" w:rsidRDefault="0097031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6C10F10" w14:textId="77777777" w:rsidR="00970316" w:rsidRDefault="00064D2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76BC131" w14:textId="77777777" w:rsidR="00970316" w:rsidRDefault="00064D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1BDF2941" w14:textId="77777777" w:rsidR="00970316" w:rsidRDefault="00970316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B3E5BC8" w14:textId="77777777" w:rsidR="00970316" w:rsidRDefault="00064D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0253F834" w14:textId="77777777" w:rsidR="00970316" w:rsidRDefault="00970316">
            <w:pPr>
              <w:spacing w:after="0"/>
              <w:ind w:left="135"/>
            </w:pPr>
          </w:p>
        </w:tc>
      </w:tr>
      <w:tr w:rsidR="00970316" w14:paraId="6CF9C855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543B176" w14:textId="77777777" w:rsidR="00970316" w:rsidRDefault="0097031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0FBDF86" w14:textId="77777777" w:rsidR="00970316" w:rsidRDefault="00970316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9BAE17B" w14:textId="77777777" w:rsidR="00970316" w:rsidRDefault="00064D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16928AB" w14:textId="77777777" w:rsidR="00970316" w:rsidRDefault="00970316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A49DAB4" w14:textId="77777777" w:rsidR="00970316" w:rsidRDefault="00064D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E57CFCE" w14:textId="77777777" w:rsidR="00970316" w:rsidRDefault="00970316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9CBF651" w14:textId="77777777" w:rsidR="00970316" w:rsidRDefault="00064D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0B54B28" w14:textId="77777777" w:rsidR="00970316" w:rsidRDefault="0097031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6110D2F" w14:textId="77777777" w:rsidR="00970316" w:rsidRDefault="0097031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7337AC5" w14:textId="77777777" w:rsidR="00970316" w:rsidRDefault="00970316"/>
        </w:tc>
      </w:tr>
      <w:tr w:rsidR="00970316" w14:paraId="163773B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5874CE1" w14:textId="77777777" w:rsidR="00970316" w:rsidRDefault="00064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9D3212" w14:textId="77777777" w:rsidR="00970316" w:rsidRDefault="00064D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рациональным показателем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396D0AE" w14:textId="77777777" w:rsidR="00970316" w:rsidRDefault="00064D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BD06BAB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5BF4B66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6BC5E73" w14:textId="77777777" w:rsidR="00970316" w:rsidRDefault="009703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38025CF" w14:textId="77777777" w:rsidR="00970316" w:rsidRDefault="00970316">
            <w:pPr>
              <w:spacing w:after="0"/>
              <w:ind w:left="135"/>
            </w:pPr>
          </w:p>
        </w:tc>
      </w:tr>
      <w:tr w:rsidR="00970316" w14:paraId="33A17F7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85EA3D1" w14:textId="77777777" w:rsidR="00970316" w:rsidRDefault="00064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BF8A8E" w14:textId="77777777" w:rsidR="00970316" w:rsidRDefault="00064D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степени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C332633" w14:textId="77777777" w:rsidR="00970316" w:rsidRDefault="00064D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14D70B5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2E9A519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86F85A6" w14:textId="77777777" w:rsidR="00970316" w:rsidRDefault="009703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9671BC7" w14:textId="77777777" w:rsidR="00970316" w:rsidRDefault="00970316">
            <w:pPr>
              <w:spacing w:after="0"/>
              <w:ind w:left="135"/>
            </w:pPr>
          </w:p>
        </w:tc>
      </w:tr>
      <w:tr w:rsidR="00970316" w14:paraId="185ED4F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5A45186" w14:textId="77777777" w:rsidR="00970316" w:rsidRDefault="00064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D8523B" w14:textId="77777777" w:rsidR="00970316" w:rsidRDefault="00064D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рациональные степени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4D75F06" w14:textId="77777777" w:rsidR="00970316" w:rsidRDefault="00064D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5654EDB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A8F140D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E013786" w14:textId="77777777" w:rsidR="00970316" w:rsidRDefault="009703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FBBF2CF" w14:textId="77777777" w:rsidR="00970316" w:rsidRDefault="00970316">
            <w:pPr>
              <w:spacing w:after="0"/>
              <w:ind w:left="135"/>
            </w:pPr>
          </w:p>
        </w:tc>
      </w:tr>
      <w:tr w:rsidR="00970316" w14:paraId="0D93B77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91C61E5" w14:textId="77777777" w:rsidR="00970316" w:rsidRDefault="00064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0E44C16" w14:textId="77777777" w:rsidR="00970316" w:rsidRDefault="00064D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рациональные степени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1479CD0" w14:textId="77777777" w:rsidR="00970316" w:rsidRDefault="00064D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357D9F0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C50A820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D4EA897" w14:textId="77777777" w:rsidR="00970316" w:rsidRDefault="009703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DA6A84F" w14:textId="77777777" w:rsidR="00970316" w:rsidRDefault="00970316">
            <w:pPr>
              <w:spacing w:after="0"/>
              <w:ind w:left="135"/>
            </w:pPr>
          </w:p>
        </w:tc>
      </w:tr>
      <w:tr w:rsidR="00970316" w14:paraId="6CF1F4F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6F3199D" w14:textId="77777777" w:rsidR="00970316" w:rsidRDefault="00064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72A88C1" w14:textId="77777777" w:rsidR="00970316" w:rsidRDefault="00064D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рациональные степени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5CD4388" w14:textId="77777777" w:rsidR="00970316" w:rsidRDefault="00064D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EA49612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B1DE5F6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50BFBC4" w14:textId="77777777" w:rsidR="00970316" w:rsidRDefault="009703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7C6492C" w14:textId="77777777" w:rsidR="00970316" w:rsidRDefault="00970316">
            <w:pPr>
              <w:spacing w:after="0"/>
              <w:ind w:left="135"/>
            </w:pPr>
          </w:p>
        </w:tc>
      </w:tr>
      <w:tr w:rsidR="00970316" w14:paraId="78EB9F9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94EF18F" w14:textId="77777777" w:rsidR="00970316" w:rsidRDefault="00064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495C85B" w14:textId="77777777" w:rsidR="00970316" w:rsidRDefault="00064D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уравнения и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133F087" w14:textId="77777777" w:rsidR="00970316" w:rsidRDefault="00064D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09F17A0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25A31E3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938B1D3" w14:textId="77777777" w:rsidR="00970316" w:rsidRDefault="009703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0AB5C2" w14:textId="77777777" w:rsidR="00970316" w:rsidRDefault="00970316">
            <w:pPr>
              <w:spacing w:after="0"/>
              <w:ind w:left="135"/>
            </w:pPr>
          </w:p>
        </w:tc>
      </w:tr>
      <w:tr w:rsidR="00970316" w14:paraId="6836DDC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256C5C5" w14:textId="77777777" w:rsidR="00970316" w:rsidRDefault="00064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5EDBC8E" w14:textId="77777777" w:rsidR="00970316" w:rsidRDefault="00064D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уравнения и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C6770F4" w14:textId="77777777" w:rsidR="00970316" w:rsidRDefault="00064D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764F132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685D99E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7FA3CB1" w14:textId="77777777" w:rsidR="00970316" w:rsidRDefault="009703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5F73847" w14:textId="77777777" w:rsidR="00970316" w:rsidRDefault="00970316">
            <w:pPr>
              <w:spacing w:after="0"/>
              <w:ind w:left="135"/>
            </w:pPr>
          </w:p>
        </w:tc>
      </w:tr>
      <w:tr w:rsidR="00970316" w14:paraId="7FA7A74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BE7CB6E" w14:textId="77777777" w:rsidR="00970316" w:rsidRDefault="00064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73F927" w14:textId="77777777" w:rsidR="00970316" w:rsidRDefault="00064D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уравнения и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A2A1DDE" w14:textId="77777777" w:rsidR="00970316" w:rsidRDefault="00064D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CC8992D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6A930C8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3C155E6" w14:textId="77777777" w:rsidR="00970316" w:rsidRDefault="009703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B095251" w14:textId="77777777" w:rsidR="00970316" w:rsidRDefault="00970316">
            <w:pPr>
              <w:spacing w:after="0"/>
              <w:ind w:left="135"/>
            </w:pPr>
          </w:p>
        </w:tc>
      </w:tr>
      <w:tr w:rsidR="00970316" w14:paraId="2EB7996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DC8E498" w14:textId="77777777" w:rsidR="00970316" w:rsidRDefault="00064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F69606" w14:textId="77777777" w:rsidR="00970316" w:rsidRDefault="00064D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уравнения и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4E65937" w14:textId="77777777" w:rsidR="00970316" w:rsidRDefault="00064D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3F988B2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6FDD5DA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301E715" w14:textId="77777777" w:rsidR="00970316" w:rsidRDefault="009703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B0AF722" w14:textId="77777777" w:rsidR="00970316" w:rsidRDefault="00970316">
            <w:pPr>
              <w:spacing w:after="0"/>
              <w:ind w:left="135"/>
            </w:pPr>
          </w:p>
        </w:tc>
      </w:tr>
      <w:tr w:rsidR="00970316" w14:paraId="4EEEED7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485249D" w14:textId="77777777" w:rsidR="00970316" w:rsidRDefault="00064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DA8237" w14:textId="77777777" w:rsidR="00970316" w:rsidRDefault="00064D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уравнения и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3C23006" w14:textId="77777777" w:rsidR="00970316" w:rsidRDefault="00064D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BB9514A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F704810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1899942" w14:textId="77777777" w:rsidR="00970316" w:rsidRDefault="009703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6C92DCD" w14:textId="77777777" w:rsidR="00970316" w:rsidRDefault="00970316">
            <w:pPr>
              <w:spacing w:after="0"/>
              <w:ind w:left="135"/>
            </w:pPr>
          </w:p>
        </w:tc>
      </w:tr>
      <w:tr w:rsidR="00970316" w14:paraId="6A2E49F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F1989FC" w14:textId="77777777" w:rsidR="00970316" w:rsidRDefault="00064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CF5D84" w14:textId="77777777" w:rsidR="00970316" w:rsidRDefault="00064D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Показательная функция, её свойства и график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B436A0C" w14:textId="77777777" w:rsidR="00970316" w:rsidRDefault="00064D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44800B7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950225A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242C789" w14:textId="77777777" w:rsidR="00970316" w:rsidRDefault="009703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6EDC1BE" w14:textId="77777777" w:rsidR="00970316" w:rsidRDefault="00970316">
            <w:pPr>
              <w:spacing w:after="0"/>
              <w:ind w:left="135"/>
            </w:pPr>
          </w:p>
        </w:tc>
      </w:tr>
      <w:tr w:rsidR="00970316" w14:paraId="62D860B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CD7C466" w14:textId="77777777" w:rsidR="00970316" w:rsidRDefault="00064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963DB8" w14:textId="77777777" w:rsidR="00970316" w:rsidRDefault="00064D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теме "Степень с </w:t>
            </w:r>
            <w:r>
              <w:rPr>
                <w:rFonts w:ascii="Times New Roman" w:hAnsi="Times New Roman"/>
                <w:color w:val="000000"/>
                <w:sz w:val="24"/>
              </w:rPr>
              <w:t>рациональным показателем. Показательная функция. Показательные уравнения и 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ACA8C51" w14:textId="77777777" w:rsidR="00970316" w:rsidRDefault="00064D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775DC6A" w14:textId="77777777" w:rsidR="00970316" w:rsidRDefault="00064D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F9591F1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80CB6AC" w14:textId="77777777" w:rsidR="00970316" w:rsidRDefault="009703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AC8C271" w14:textId="77777777" w:rsidR="00970316" w:rsidRDefault="00970316">
            <w:pPr>
              <w:spacing w:after="0"/>
              <w:ind w:left="135"/>
            </w:pPr>
          </w:p>
        </w:tc>
      </w:tr>
      <w:tr w:rsidR="00970316" w14:paraId="4E2E795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2030308" w14:textId="77777777" w:rsidR="00970316" w:rsidRDefault="00064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898065F" w14:textId="77777777" w:rsidR="00970316" w:rsidRDefault="00064D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B395AC2" w14:textId="77777777" w:rsidR="00970316" w:rsidRDefault="00064D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25B7BB3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AA556D9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4018DFC" w14:textId="77777777" w:rsidR="00970316" w:rsidRDefault="009703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AB0DD81" w14:textId="77777777" w:rsidR="00970316" w:rsidRDefault="00970316">
            <w:pPr>
              <w:spacing w:after="0"/>
              <w:ind w:left="135"/>
            </w:pPr>
          </w:p>
        </w:tc>
      </w:tr>
      <w:tr w:rsidR="00970316" w14:paraId="4FD3AC2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7F24337" w14:textId="77777777" w:rsidR="00970316" w:rsidRDefault="00064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0986CC" w14:textId="77777777" w:rsidR="00970316" w:rsidRDefault="00064D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и натуральные логарифмы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C851695" w14:textId="77777777" w:rsidR="00970316" w:rsidRDefault="00064D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8BFF6C4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76AB697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3EB7C39" w14:textId="77777777" w:rsidR="00970316" w:rsidRDefault="009703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C09677B" w14:textId="77777777" w:rsidR="00970316" w:rsidRDefault="00970316">
            <w:pPr>
              <w:spacing w:after="0"/>
              <w:ind w:left="135"/>
            </w:pPr>
          </w:p>
        </w:tc>
      </w:tr>
      <w:tr w:rsidR="00970316" w14:paraId="11ADC38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6813A07" w14:textId="77777777" w:rsidR="00970316" w:rsidRDefault="00064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9BE5CD" w14:textId="77777777" w:rsidR="00970316" w:rsidRDefault="00064D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5CBB959" w14:textId="77777777" w:rsidR="00970316" w:rsidRDefault="00064D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39256F0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01DF33B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808E131" w14:textId="77777777" w:rsidR="00970316" w:rsidRDefault="009703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7B40EEF" w14:textId="77777777" w:rsidR="00970316" w:rsidRDefault="00970316">
            <w:pPr>
              <w:spacing w:after="0"/>
              <w:ind w:left="135"/>
            </w:pPr>
          </w:p>
        </w:tc>
      </w:tr>
      <w:tr w:rsidR="00970316" w14:paraId="63062A6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2324684" w14:textId="77777777" w:rsidR="00970316" w:rsidRDefault="00064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C80C31" w14:textId="77777777" w:rsidR="00970316" w:rsidRDefault="00064D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E88B6A1" w14:textId="77777777" w:rsidR="00970316" w:rsidRDefault="00064D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DD2F7A8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173D893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448527F" w14:textId="77777777" w:rsidR="00970316" w:rsidRDefault="009703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591BCD6" w14:textId="77777777" w:rsidR="00970316" w:rsidRDefault="00970316">
            <w:pPr>
              <w:spacing w:after="0"/>
              <w:ind w:left="135"/>
            </w:pPr>
          </w:p>
        </w:tc>
      </w:tr>
      <w:tr w:rsidR="00970316" w14:paraId="5A2EB79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E95378F" w14:textId="77777777" w:rsidR="00970316" w:rsidRDefault="00064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81651B" w14:textId="77777777" w:rsidR="00970316" w:rsidRDefault="00064D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81095E6" w14:textId="77777777" w:rsidR="00970316" w:rsidRDefault="00064D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537146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F2D404D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608BAD0" w14:textId="77777777" w:rsidR="00970316" w:rsidRDefault="009703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7F3AC87" w14:textId="77777777" w:rsidR="00970316" w:rsidRDefault="00970316">
            <w:pPr>
              <w:spacing w:after="0"/>
              <w:ind w:left="135"/>
            </w:pPr>
          </w:p>
        </w:tc>
      </w:tr>
      <w:tr w:rsidR="00970316" w14:paraId="5FC0A80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D471CE9" w14:textId="77777777" w:rsidR="00970316" w:rsidRDefault="00064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C2D01CB" w14:textId="77777777" w:rsidR="00970316" w:rsidRDefault="00064D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5AA98D9" w14:textId="77777777" w:rsidR="00970316" w:rsidRDefault="00064D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CB676FB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EFF2CDD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E68DE2C" w14:textId="77777777" w:rsidR="00970316" w:rsidRDefault="009703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8200730" w14:textId="77777777" w:rsidR="00970316" w:rsidRDefault="00970316">
            <w:pPr>
              <w:spacing w:after="0"/>
              <w:ind w:left="135"/>
            </w:pPr>
          </w:p>
        </w:tc>
      </w:tr>
      <w:tr w:rsidR="00970316" w14:paraId="1D995A2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CFB34D0" w14:textId="77777777" w:rsidR="00970316" w:rsidRDefault="00064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25FDB5" w14:textId="77777777" w:rsidR="00970316" w:rsidRDefault="00064D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Логарифмические уравнения и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882E331" w14:textId="77777777" w:rsidR="00970316" w:rsidRDefault="00064D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052B1DC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F7DFD57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6CEA32" w14:textId="77777777" w:rsidR="00970316" w:rsidRDefault="009703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613E22" w14:textId="77777777" w:rsidR="00970316" w:rsidRDefault="00970316">
            <w:pPr>
              <w:spacing w:after="0"/>
              <w:ind w:left="135"/>
            </w:pPr>
          </w:p>
        </w:tc>
      </w:tr>
      <w:tr w:rsidR="00970316" w14:paraId="55EEBAE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241556" w14:textId="77777777" w:rsidR="00970316" w:rsidRDefault="00064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533A31" w14:textId="77777777" w:rsidR="00970316" w:rsidRDefault="00064D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Логарифмические уравнения и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1EC3B40" w14:textId="77777777" w:rsidR="00970316" w:rsidRDefault="00064D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EA9CABC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2D368E3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36BAE18" w14:textId="77777777" w:rsidR="00970316" w:rsidRDefault="009703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502C290" w14:textId="77777777" w:rsidR="00970316" w:rsidRDefault="00970316">
            <w:pPr>
              <w:spacing w:after="0"/>
              <w:ind w:left="135"/>
            </w:pPr>
          </w:p>
        </w:tc>
      </w:tr>
      <w:tr w:rsidR="00970316" w14:paraId="008C7F1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284BFF4" w14:textId="77777777" w:rsidR="00970316" w:rsidRDefault="00064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C4C888" w14:textId="77777777" w:rsidR="00970316" w:rsidRDefault="00064D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Логарифмические уравнения и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D4E01E5" w14:textId="77777777" w:rsidR="00970316" w:rsidRDefault="00064D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4AB64AB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E41A99F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81506C2" w14:textId="77777777" w:rsidR="00970316" w:rsidRDefault="009703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9B1440D" w14:textId="77777777" w:rsidR="00970316" w:rsidRDefault="00970316">
            <w:pPr>
              <w:spacing w:after="0"/>
              <w:ind w:left="135"/>
            </w:pPr>
          </w:p>
        </w:tc>
      </w:tr>
      <w:tr w:rsidR="00970316" w14:paraId="2E265DF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8F36893" w14:textId="77777777" w:rsidR="00970316" w:rsidRDefault="00064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CFF8820" w14:textId="77777777" w:rsidR="00970316" w:rsidRDefault="00064D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Логарифмические уравнения и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21605DD" w14:textId="77777777" w:rsidR="00970316" w:rsidRDefault="00064D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1EB9D07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6F3FE67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973AA62" w14:textId="77777777" w:rsidR="00970316" w:rsidRDefault="009703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55C39E9" w14:textId="77777777" w:rsidR="00970316" w:rsidRDefault="00970316">
            <w:pPr>
              <w:spacing w:after="0"/>
              <w:ind w:left="135"/>
            </w:pPr>
          </w:p>
        </w:tc>
      </w:tr>
      <w:tr w:rsidR="00970316" w14:paraId="02BE2F6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0F06B2F" w14:textId="77777777" w:rsidR="00970316" w:rsidRDefault="00064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4CAD5B" w14:textId="77777777" w:rsidR="00970316" w:rsidRDefault="00064D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Логарифмическая функция, её свойства и график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2A3809C" w14:textId="77777777" w:rsidR="00970316" w:rsidRDefault="00064D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589A096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BE27203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93CAD90" w14:textId="77777777" w:rsidR="00970316" w:rsidRDefault="009703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7DB4A4D" w14:textId="77777777" w:rsidR="00970316" w:rsidRDefault="00970316">
            <w:pPr>
              <w:spacing w:after="0"/>
              <w:ind w:left="135"/>
            </w:pPr>
          </w:p>
        </w:tc>
      </w:tr>
      <w:tr w:rsidR="00970316" w14:paraId="095A532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52D94E7" w14:textId="77777777" w:rsidR="00970316" w:rsidRDefault="00064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B63FE1" w14:textId="77777777" w:rsidR="00970316" w:rsidRDefault="00064D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Логарифмическая функция, её </w:t>
            </w:r>
            <w:r>
              <w:rPr>
                <w:rFonts w:ascii="Times New Roman" w:hAnsi="Times New Roman"/>
                <w:color w:val="000000"/>
                <w:sz w:val="24"/>
              </w:rPr>
              <w:t>свойства и график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ABD8309" w14:textId="77777777" w:rsidR="00970316" w:rsidRDefault="00064D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358EA7A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5282E0E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17B797F" w14:textId="77777777" w:rsidR="00970316" w:rsidRDefault="009703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8F0CFA2" w14:textId="77777777" w:rsidR="00970316" w:rsidRDefault="00970316">
            <w:pPr>
              <w:spacing w:after="0"/>
              <w:ind w:left="135"/>
            </w:pPr>
          </w:p>
        </w:tc>
      </w:tr>
      <w:tr w:rsidR="00970316" w14:paraId="6375762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9355FE0" w14:textId="77777777" w:rsidR="00970316" w:rsidRDefault="00064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AC0A9D" w14:textId="77777777" w:rsidR="00970316" w:rsidRDefault="00064D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61FF4A3" w14:textId="77777777" w:rsidR="00970316" w:rsidRDefault="00064D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2F8F59E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3F39786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308C374" w14:textId="77777777" w:rsidR="00970316" w:rsidRDefault="009703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23EEF77" w14:textId="77777777" w:rsidR="00970316" w:rsidRDefault="00970316">
            <w:pPr>
              <w:spacing w:after="0"/>
              <w:ind w:left="135"/>
            </w:pPr>
          </w:p>
        </w:tc>
      </w:tr>
      <w:tr w:rsidR="00970316" w14:paraId="538671C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C42B2C6" w14:textId="77777777" w:rsidR="00970316" w:rsidRDefault="00064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D13265" w14:textId="77777777" w:rsidR="00970316" w:rsidRDefault="00064D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58705B7" w14:textId="77777777" w:rsidR="00970316" w:rsidRDefault="00064D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7F2F9B8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F63098C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5720385" w14:textId="77777777" w:rsidR="00970316" w:rsidRDefault="009703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1FDDFFC" w14:textId="77777777" w:rsidR="00970316" w:rsidRDefault="00970316">
            <w:pPr>
              <w:spacing w:after="0"/>
              <w:ind w:left="135"/>
            </w:pPr>
          </w:p>
        </w:tc>
      </w:tr>
      <w:tr w:rsidR="00970316" w14:paraId="2B4BD36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7C7D813" w14:textId="77777777" w:rsidR="00970316" w:rsidRDefault="00064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8B9499C" w14:textId="77777777" w:rsidR="00970316" w:rsidRDefault="00064D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749D769" w14:textId="77777777" w:rsidR="00970316" w:rsidRDefault="00064D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6D9CD28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CA054AB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DDCF57E" w14:textId="77777777" w:rsidR="00970316" w:rsidRDefault="009703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0C2C6A7" w14:textId="77777777" w:rsidR="00970316" w:rsidRDefault="00970316">
            <w:pPr>
              <w:spacing w:after="0"/>
              <w:ind w:left="135"/>
            </w:pPr>
          </w:p>
        </w:tc>
      </w:tr>
      <w:tr w:rsidR="00970316" w14:paraId="57BDAD0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6F8FA7F" w14:textId="77777777" w:rsidR="00970316" w:rsidRDefault="00064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8AE8DD6" w14:textId="77777777" w:rsidR="00970316" w:rsidRDefault="00064D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Тригонометрические функции, их </w:t>
            </w:r>
            <w:r>
              <w:rPr>
                <w:rFonts w:ascii="Times New Roman" w:hAnsi="Times New Roman"/>
                <w:color w:val="000000"/>
                <w:sz w:val="24"/>
              </w:rPr>
              <w:t>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B843153" w14:textId="77777777" w:rsidR="00970316" w:rsidRDefault="00064D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964E3D0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E849846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D29CFC" w14:textId="77777777" w:rsidR="00970316" w:rsidRDefault="009703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DDD2412" w14:textId="77777777" w:rsidR="00970316" w:rsidRDefault="00970316">
            <w:pPr>
              <w:spacing w:after="0"/>
              <w:ind w:left="135"/>
            </w:pPr>
          </w:p>
        </w:tc>
      </w:tr>
      <w:tr w:rsidR="00970316" w14:paraId="31AB2D4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2A4450E" w14:textId="77777777" w:rsidR="00970316" w:rsidRDefault="00064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F9FD8F" w14:textId="77777777" w:rsidR="00970316" w:rsidRDefault="00064D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тригонометрических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B8117C4" w14:textId="77777777" w:rsidR="00970316" w:rsidRDefault="00064D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2797240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820D5FE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EBE5BD3" w14:textId="77777777" w:rsidR="00970316" w:rsidRDefault="009703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7D56C5E" w14:textId="77777777" w:rsidR="00970316" w:rsidRDefault="00970316">
            <w:pPr>
              <w:spacing w:after="0"/>
              <w:ind w:left="135"/>
            </w:pPr>
          </w:p>
        </w:tc>
      </w:tr>
      <w:tr w:rsidR="00970316" w14:paraId="23F4E8D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EF43863" w14:textId="77777777" w:rsidR="00970316" w:rsidRDefault="00064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23E7A9" w14:textId="77777777" w:rsidR="00970316" w:rsidRDefault="00064D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тригонометрических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E7B12FD" w14:textId="77777777" w:rsidR="00970316" w:rsidRDefault="00064D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2945086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EE1EBA2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C19A694" w14:textId="77777777" w:rsidR="00970316" w:rsidRDefault="009703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F185801" w14:textId="77777777" w:rsidR="00970316" w:rsidRDefault="00970316">
            <w:pPr>
              <w:spacing w:after="0"/>
              <w:ind w:left="135"/>
            </w:pPr>
          </w:p>
        </w:tc>
      </w:tr>
      <w:tr w:rsidR="00970316" w14:paraId="5036B89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5956F14" w14:textId="77777777" w:rsidR="00970316" w:rsidRDefault="00064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D3061E" w14:textId="77777777" w:rsidR="00970316" w:rsidRDefault="00064D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тригонометрических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A9E7B0C" w14:textId="77777777" w:rsidR="00970316" w:rsidRDefault="00064D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CE36682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AE05952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BCFA5AA" w14:textId="77777777" w:rsidR="00970316" w:rsidRDefault="009703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8131C70" w14:textId="77777777" w:rsidR="00970316" w:rsidRDefault="00970316">
            <w:pPr>
              <w:spacing w:after="0"/>
              <w:ind w:left="135"/>
            </w:pPr>
          </w:p>
        </w:tc>
      </w:tr>
      <w:tr w:rsidR="00970316" w14:paraId="68F92CF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E53A89B" w14:textId="77777777" w:rsidR="00970316" w:rsidRDefault="00064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782DE8" w14:textId="77777777" w:rsidR="00970316" w:rsidRDefault="00064D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тригонометрических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F85F0D3" w14:textId="77777777" w:rsidR="00970316" w:rsidRDefault="00064D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074BCCC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97BB88D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A63B5EB" w14:textId="77777777" w:rsidR="00970316" w:rsidRDefault="009703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E46B0CB" w14:textId="77777777" w:rsidR="00970316" w:rsidRDefault="00970316">
            <w:pPr>
              <w:spacing w:after="0"/>
              <w:ind w:left="135"/>
            </w:pPr>
          </w:p>
        </w:tc>
      </w:tr>
      <w:tr w:rsidR="00970316" w14:paraId="1166CD1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A3EFC0A" w14:textId="77777777" w:rsidR="00970316" w:rsidRDefault="00064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57CC39" w14:textId="77777777" w:rsidR="00970316" w:rsidRDefault="00064D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</w:t>
            </w:r>
            <w:r>
              <w:rPr>
                <w:rFonts w:ascii="Times New Roman" w:hAnsi="Times New Roman"/>
                <w:color w:val="000000"/>
                <w:sz w:val="24"/>
              </w:rPr>
              <w:t>теме "Логарифмическая функция. Логарифмические уравнения и неравенства.Тригонометрические функции и их графики.Тригонометрические 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C427036" w14:textId="77777777" w:rsidR="00970316" w:rsidRDefault="00064D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BD7A8BA" w14:textId="77777777" w:rsidR="00970316" w:rsidRDefault="00064D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B70AAA2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C4ED221" w14:textId="77777777" w:rsidR="00970316" w:rsidRDefault="009703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6E02E8D" w14:textId="77777777" w:rsidR="00970316" w:rsidRDefault="00970316">
            <w:pPr>
              <w:spacing w:after="0"/>
              <w:ind w:left="135"/>
            </w:pPr>
          </w:p>
        </w:tc>
      </w:tr>
      <w:tr w:rsidR="00970316" w14:paraId="69CF7D1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FD69431" w14:textId="77777777" w:rsidR="00970316" w:rsidRDefault="00064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5FFF56A" w14:textId="77777777" w:rsidR="00970316" w:rsidRDefault="00064D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Непрерывные функции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776C6A3" w14:textId="77777777" w:rsidR="00970316" w:rsidRDefault="00064D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2AF40F9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85C3733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4BE4F7C" w14:textId="77777777" w:rsidR="00970316" w:rsidRDefault="009703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3FC1C1E" w14:textId="77777777" w:rsidR="00970316" w:rsidRDefault="00970316">
            <w:pPr>
              <w:spacing w:after="0"/>
              <w:ind w:left="135"/>
            </w:pPr>
          </w:p>
        </w:tc>
      </w:tr>
      <w:tr w:rsidR="00970316" w14:paraId="688A781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7FEE586" w14:textId="77777777" w:rsidR="00970316" w:rsidRDefault="00064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8B81D6B" w14:textId="77777777" w:rsidR="00970316" w:rsidRDefault="00064D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 интервалов для решения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A4D869B" w14:textId="77777777" w:rsidR="00970316" w:rsidRDefault="00064D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B31E85D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4ABFB99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4DFDED2" w14:textId="77777777" w:rsidR="00970316" w:rsidRDefault="009703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B73E7A5" w14:textId="77777777" w:rsidR="00970316" w:rsidRDefault="00970316">
            <w:pPr>
              <w:spacing w:after="0"/>
              <w:ind w:left="135"/>
            </w:pPr>
          </w:p>
        </w:tc>
      </w:tr>
      <w:tr w:rsidR="00970316" w14:paraId="5B595C3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32EBBD7" w14:textId="77777777" w:rsidR="00970316" w:rsidRDefault="00064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2E8EFA3" w14:textId="77777777" w:rsidR="00970316" w:rsidRDefault="00064D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Метод </w:t>
            </w:r>
            <w:r>
              <w:rPr>
                <w:rFonts w:ascii="Times New Roman" w:hAnsi="Times New Roman"/>
                <w:color w:val="000000"/>
                <w:sz w:val="24"/>
              </w:rPr>
              <w:t>интервалов для решения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D3E1376" w14:textId="77777777" w:rsidR="00970316" w:rsidRDefault="00064D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17D6823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310F17D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C0D1C07" w14:textId="77777777" w:rsidR="00970316" w:rsidRDefault="009703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DF92DA7" w14:textId="77777777" w:rsidR="00970316" w:rsidRDefault="00970316">
            <w:pPr>
              <w:spacing w:after="0"/>
              <w:ind w:left="135"/>
            </w:pPr>
          </w:p>
        </w:tc>
      </w:tr>
      <w:tr w:rsidR="00970316" w14:paraId="0C02956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E32E62C" w14:textId="77777777" w:rsidR="00970316" w:rsidRDefault="00064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B4F110" w14:textId="77777777" w:rsidR="00970316" w:rsidRDefault="00064D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Производная функции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590CCCE" w14:textId="77777777" w:rsidR="00970316" w:rsidRDefault="00064D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F0DB415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BC25AC8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A215345" w14:textId="77777777" w:rsidR="00970316" w:rsidRDefault="009703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B8442C7" w14:textId="77777777" w:rsidR="00970316" w:rsidRDefault="00970316">
            <w:pPr>
              <w:spacing w:after="0"/>
              <w:ind w:left="135"/>
            </w:pPr>
          </w:p>
        </w:tc>
      </w:tr>
      <w:tr w:rsidR="00970316" w14:paraId="5EC7C2E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A2B34DD" w14:textId="77777777" w:rsidR="00970316" w:rsidRDefault="00064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97D9F4" w14:textId="77777777" w:rsidR="00970316" w:rsidRDefault="00064D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Производная функции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A912D0C" w14:textId="77777777" w:rsidR="00970316" w:rsidRDefault="00064D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E7A032C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9D87258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FA77F20" w14:textId="77777777" w:rsidR="00970316" w:rsidRDefault="009703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7C4AA58" w14:textId="77777777" w:rsidR="00970316" w:rsidRDefault="00970316">
            <w:pPr>
              <w:spacing w:after="0"/>
              <w:ind w:left="135"/>
            </w:pPr>
          </w:p>
        </w:tc>
      </w:tr>
      <w:tr w:rsidR="00970316" w14:paraId="3670C7A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8C8543" w14:textId="77777777" w:rsidR="00970316" w:rsidRDefault="00064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E12C6A" w14:textId="77777777" w:rsidR="00970316" w:rsidRDefault="00064D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Геометрический и физический смысл производной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E71A683" w14:textId="77777777" w:rsidR="00970316" w:rsidRDefault="00064D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90DDEC9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4288DC6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2D3CD14" w14:textId="77777777" w:rsidR="00970316" w:rsidRDefault="009703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26F6489" w14:textId="77777777" w:rsidR="00970316" w:rsidRDefault="00970316">
            <w:pPr>
              <w:spacing w:after="0"/>
              <w:ind w:left="135"/>
            </w:pPr>
          </w:p>
        </w:tc>
      </w:tr>
      <w:tr w:rsidR="00970316" w14:paraId="3AD8F0D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A8B42E" w14:textId="77777777" w:rsidR="00970316" w:rsidRDefault="00064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150003" w14:textId="77777777" w:rsidR="00970316" w:rsidRDefault="00064D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Геометрический и физический смысл производной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EAE2884" w14:textId="77777777" w:rsidR="00970316" w:rsidRDefault="00064D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A5516FC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D5FA2E1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8F869B5" w14:textId="77777777" w:rsidR="00970316" w:rsidRDefault="009703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CFC01AD" w14:textId="77777777" w:rsidR="00970316" w:rsidRDefault="00970316">
            <w:pPr>
              <w:spacing w:after="0"/>
              <w:ind w:left="135"/>
            </w:pPr>
          </w:p>
        </w:tc>
      </w:tr>
      <w:tr w:rsidR="00970316" w14:paraId="47220CC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F9B206C" w14:textId="77777777" w:rsidR="00970316" w:rsidRDefault="00064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37A64C" w14:textId="77777777" w:rsidR="00970316" w:rsidRDefault="00064D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Производные </w:t>
            </w:r>
            <w:r>
              <w:rPr>
                <w:rFonts w:ascii="Times New Roman" w:hAnsi="Times New Roman"/>
                <w:color w:val="000000"/>
                <w:sz w:val="24"/>
              </w:rPr>
              <w:t>элементарных функций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AF3B45D" w14:textId="77777777" w:rsidR="00970316" w:rsidRDefault="00064D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25B05EA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8FEA957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CB34573" w14:textId="77777777" w:rsidR="00970316" w:rsidRDefault="009703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47C1443" w14:textId="77777777" w:rsidR="00970316" w:rsidRDefault="00970316">
            <w:pPr>
              <w:spacing w:after="0"/>
              <w:ind w:left="135"/>
            </w:pPr>
          </w:p>
        </w:tc>
      </w:tr>
      <w:tr w:rsidR="00970316" w14:paraId="2D88266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0502DB8" w14:textId="77777777" w:rsidR="00970316" w:rsidRDefault="00064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EF6AB03" w14:textId="77777777" w:rsidR="00970316" w:rsidRDefault="00064D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Производные элементарных функций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80B4A49" w14:textId="77777777" w:rsidR="00970316" w:rsidRDefault="00064D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42DC396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AB52F14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3DBE716" w14:textId="77777777" w:rsidR="00970316" w:rsidRDefault="009703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63D0225" w14:textId="77777777" w:rsidR="00970316" w:rsidRDefault="00970316">
            <w:pPr>
              <w:spacing w:after="0"/>
              <w:ind w:left="135"/>
            </w:pPr>
          </w:p>
        </w:tc>
      </w:tr>
      <w:tr w:rsidR="00970316" w14:paraId="142517E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B35F28A" w14:textId="77777777" w:rsidR="00970316" w:rsidRDefault="00064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A69005" w14:textId="77777777" w:rsidR="00970316" w:rsidRDefault="00064D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Производная суммы, произведения, частного функций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3EFDB44" w14:textId="77777777" w:rsidR="00970316" w:rsidRDefault="00064D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3BBBC88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43C9EEC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4A9A4B2" w14:textId="77777777" w:rsidR="00970316" w:rsidRDefault="009703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B1FF5C9" w14:textId="77777777" w:rsidR="00970316" w:rsidRDefault="00970316">
            <w:pPr>
              <w:spacing w:after="0"/>
              <w:ind w:left="135"/>
            </w:pPr>
          </w:p>
        </w:tc>
      </w:tr>
      <w:tr w:rsidR="00970316" w14:paraId="07EA028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E12EABB" w14:textId="77777777" w:rsidR="00970316" w:rsidRDefault="00064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6C404C3" w14:textId="77777777" w:rsidR="00970316" w:rsidRDefault="00064D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Производная суммы, произведения, частного функций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8F79E5C" w14:textId="77777777" w:rsidR="00970316" w:rsidRDefault="00064D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E82EA05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5876F1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D7CD13" w14:textId="77777777" w:rsidR="00970316" w:rsidRDefault="009703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4E31D5B" w14:textId="77777777" w:rsidR="00970316" w:rsidRDefault="00970316">
            <w:pPr>
              <w:spacing w:after="0"/>
              <w:ind w:left="135"/>
            </w:pPr>
          </w:p>
        </w:tc>
      </w:tr>
      <w:tr w:rsidR="00970316" w14:paraId="7BD4252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76FC00C" w14:textId="77777777" w:rsidR="00970316" w:rsidRDefault="00064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5275F61" w14:textId="77777777" w:rsidR="00970316" w:rsidRDefault="00064D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Производная суммы, произведения, частного </w:t>
            </w:r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282EFF7" w14:textId="77777777" w:rsidR="00970316" w:rsidRDefault="00064D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43CCDDE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BB29025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C50B4C1" w14:textId="77777777" w:rsidR="00970316" w:rsidRDefault="009703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F333DBC" w14:textId="77777777" w:rsidR="00970316" w:rsidRDefault="00970316">
            <w:pPr>
              <w:spacing w:after="0"/>
              <w:ind w:left="135"/>
            </w:pPr>
          </w:p>
        </w:tc>
      </w:tr>
      <w:tr w:rsidR="00970316" w14:paraId="493E4E7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A2D497" w14:textId="77777777" w:rsidR="00970316" w:rsidRDefault="00064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C262F9" w14:textId="77777777" w:rsidR="00970316" w:rsidRDefault="00064D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D5BB430" w14:textId="77777777" w:rsidR="00970316" w:rsidRDefault="00064D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21C6516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65EDA0E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E0157E" w14:textId="77777777" w:rsidR="00970316" w:rsidRDefault="009703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2A54468" w14:textId="77777777" w:rsidR="00970316" w:rsidRDefault="00970316">
            <w:pPr>
              <w:spacing w:after="0"/>
              <w:ind w:left="135"/>
            </w:pPr>
          </w:p>
        </w:tc>
      </w:tr>
      <w:tr w:rsidR="00970316" w14:paraId="617A9AE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6559288" w14:textId="77777777" w:rsidR="00970316" w:rsidRDefault="00064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E3610B" w14:textId="77777777" w:rsidR="00970316" w:rsidRDefault="00064D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D0EC3BA" w14:textId="77777777" w:rsidR="00970316" w:rsidRDefault="00064D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A77A384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AC8DCFE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6D2AE2D" w14:textId="77777777" w:rsidR="00970316" w:rsidRDefault="009703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B70CD23" w14:textId="77777777" w:rsidR="00970316" w:rsidRDefault="00970316">
            <w:pPr>
              <w:spacing w:after="0"/>
              <w:ind w:left="135"/>
            </w:pPr>
          </w:p>
        </w:tc>
      </w:tr>
      <w:tr w:rsidR="00970316" w14:paraId="58B0133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7961618" w14:textId="77777777" w:rsidR="00970316" w:rsidRDefault="00064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DA5FB4" w14:textId="77777777" w:rsidR="00970316" w:rsidRDefault="00064D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Применение производной к исследованию функций на </w:t>
            </w:r>
            <w:r>
              <w:rPr>
                <w:rFonts w:ascii="Times New Roman" w:hAnsi="Times New Roman"/>
                <w:color w:val="000000"/>
                <w:sz w:val="24"/>
              </w:rPr>
              <w:t>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B962CB8" w14:textId="77777777" w:rsidR="00970316" w:rsidRDefault="00064D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B3E6EC1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52BA8C5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6F6726C" w14:textId="77777777" w:rsidR="00970316" w:rsidRDefault="009703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7905F97" w14:textId="77777777" w:rsidR="00970316" w:rsidRDefault="00970316">
            <w:pPr>
              <w:spacing w:after="0"/>
              <w:ind w:left="135"/>
            </w:pPr>
          </w:p>
        </w:tc>
      </w:tr>
      <w:tr w:rsidR="00970316" w14:paraId="43CF385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5DD6237" w14:textId="77777777" w:rsidR="00970316" w:rsidRDefault="00064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0DDE40" w14:textId="77777777" w:rsidR="00970316" w:rsidRDefault="00064D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4142A46" w14:textId="77777777" w:rsidR="00970316" w:rsidRDefault="00064D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4A67DED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2398CF2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4E0DAF4" w14:textId="77777777" w:rsidR="00970316" w:rsidRDefault="009703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13CC7F0" w14:textId="77777777" w:rsidR="00970316" w:rsidRDefault="00970316">
            <w:pPr>
              <w:spacing w:after="0"/>
              <w:ind w:left="135"/>
            </w:pPr>
          </w:p>
        </w:tc>
      </w:tr>
      <w:tr w:rsidR="00970316" w14:paraId="2E9B495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FB19967" w14:textId="77777777" w:rsidR="00970316" w:rsidRDefault="00064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56F3E9" w14:textId="77777777" w:rsidR="00970316" w:rsidRDefault="00064D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1D81646" w14:textId="77777777" w:rsidR="00970316" w:rsidRDefault="00064D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9DB5318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E0FAD7C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A7F7239" w14:textId="77777777" w:rsidR="00970316" w:rsidRDefault="009703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64DB811" w14:textId="77777777" w:rsidR="00970316" w:rsidRDefault="00970316">
            <w:pPr>
              <w:spacing w:after="0"/>
              <w:ind w:left="135"/>
            </w:pPr>
          </w:p>
        </w:tc>
      </w:tr>
      <w:tr w:rsidR="00970316" w14:paraId="2AD087C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658FD9A" w14:textId="77777777" w:rsidR="00970316" w:rsidRDefault="00064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05A781" w14:textId="77777777" w:rsidR="00970316" w:rsidRDefault="00064D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Нахождение наибольшего и наименьшего значения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6F7E04C" w14:textId="77777777" w:rsidR="00970316" w:rsidRDefault="00064D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E6494C2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3ABA573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AF717D9" w14:textId="77777777" w:rsidR="00970316" w:rsidRDefault="009703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45ACF54" w14:textId="77777777" w:rsidR="00970316" w:rsidRDefault="00970316">
            <w:pPr>
              <w:spacing w:after="0"/>
              <w:ind w:left="135"/>
            </w:pPr>
          </w:p>
        </w:tc>
      </w:tr>
      <w:tr w:rsidR="00970316" w14:paraId="2F2EF30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CF5DB53" w14:textId="77777777" w:rsidR="00970316" w:rsidRDefault="00064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EEBC690" w14:textId="77777777" w:rsidR="00970316" w:rsidRDefault="00064D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62D39C2" w14:textId="77777777" w:rsidR="00970316" w:rsidRDefault="00064D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00DB134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853D6AE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35FB34B" w14:textId="77777777" w:rsidR="00970316" w:rsidRDefault="009703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96E152C" w14:textId="77777777" w:rsidR="00970316" w:rsidRDefault="00970316">
            <w:pPr>
              <w:spacing w:after="0"/>
              <w:ind w:left="135"/>
            </w:pPr>
          </w:p>
        </w:tc>
      </w:tr>
      <w:tr w:rsidR="00970316" w14:paraId="1452590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72F3129" w14:textId="77777777" w:rsidR="00970316" w:rsidRDefault="00064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87DB9E7" w14:textId="77777777" w:rsidR="00970316" w:rsidRDefault="00064D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A519BBF" w14:textId="77777777" w:rsidR="00970316" w:rsidRDefault="00064D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7D0DD82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2CE8617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7FAED3C" w14:textId="77777777" w:rsidR="00970316" w:rsidRDefault="009703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06BD836" w14:textId="77777777" w:rsidR="00970316" w:rsidRDefault="00970316">
            <w:pPr>
              <w:spacing w:after="0"/>
              <w:ind w:left="135"/>
            </w:pPr>
          </w:p>
        </w:tc>
      </w:tr>
      <w:tr w:rsidR="00970316" w14:paraId="3C0E394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62EFB80" w14:textId="77777777" w:rsidR="00970316" w:rsidRDefault="00064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37324AF" w14:textId="77777777" w:rsidR="00970316" w:rsidRDefault="00064D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353167B" w14:textId="77777777" w:rsidR="00970316" w:rsidRDefault="00064D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5923C69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62445D0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89702D8" w14:textId="77777777" w:rsidR="00970316" w:rsidRDefault="009703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45500D8" w14:textId="77777777" w:rsidR="00970316" w:rsidRDefault="00970316">
            <w:pPr>
              <w:spacing w:after="0"/>
              <w:ind w:left="135"/>
            </w:pPr>
          </w:p>
        </w:tc>
      </w:tr>
      <w:tr w:rsidR="00970316" w14:paraId="13AD817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8B85EB2" w14:textId="77777777" w:rsidR="00970316" w:rsidRDefault="00064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15767B" w14:textId="77777777" w:rsidR="00970316" w:rsidRDefault="00064D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66F1FC7" w14:textId="77777777" w:rsidR="00970316" w:rsidRDefault="00064D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022FFFD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9C37FEC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C0F79F9" w14:textId="77777777" w:rsidR="00970316" w:rsidRDefault="009703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8C6F4E3" w14:textId="77777777" w:rsidR="00970316" w:rsidRDefault="00970316">
            <w:pPr>
              <w:spacing w:after="0"/>
              <w:ind w:left="135"/>
            </w:pPr>
          </w:p>
        </w:tc>
      </w:tr>
      <w:tr w:rsidR="00970316" w14:paraId="36AAC1C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24D1D6F" w14:textId="77777777" w:rsidR="00970316" w:rsidRDefault="00064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6EE551" w14:textId="77777777" w:rsidR="00970316" w:rsidRDefault="00064D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производной для нахождения наилучшего решения в прикладных задачах, для определения скорости процесса, заданного формулой или графиком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6044E6" w14:textId="77777777" w:rsidR="00970316" w:rsidRDefault="00064D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83FE852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6C0778B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0B6DCBF" w14:textId="77777777" w:rsidR="00970316" w:rsidRDefault="009703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23F6FA4" w14:textId="77777777" w:rsidR="00970316" w:rsidRDefault="00970316">
            <w:pPr>
              <w:spacing w:after="0"/>
              <w:ind w:left="135"/>
            </w:pPr>
          </w:p>
        </w:tc>
      </w:tr>
      <w:tr w:rsidR="00970316" w14:paraId="7283381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FD85837" w14:textId="77777777" w:rsidR="00970316" w:rsidRDefault="00064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BD11EB" w14:textId="77777777" w:rsidR="00970316" w:rsidRDefault="00064D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"Производная. Применение производной"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5653957" w14:textId="77777777" w:rsidR="00970316" w:rsidRDefault="00064D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75597B2" w14:textId="77777777" w:rsidR="00970316" w:rsidRDefault="00064D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9A96060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1E3457A" w14:textId="77777777" w:rsidR="00970316" w:rsidRDefault="009703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6ED23CD" w14:textId="77777777" w:rsidR="00970316" w:rsidRDefault="00970316">
            <w:pPr>
              <w:spacing w:after="0"/>
              <w:ind w:left="135"/>
            </w:pPr>
          </w:p>
        </w:tc>
      </w:tr>
      <w:tr w:rsidR="00970316" w14:paraId="01D0EA3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F0B317B" w14:textId="77777777" w:rsidR="00970316" w:rsidRDefault="00064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7609D5" w14:textId="77777777" w:rsidR="00970316" w:rsidRDefault="00064D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Первообразная. Таблица первообразных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A641B86" w14:textId="77777777" w:rsidR="00970316" w:rsidRDefault="00064D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D80DA24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33D7795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8218D88" w14:textId="77777777" w:rsidR="00970316" w:rsidRDefault="009703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A3F84A7" w14:textId="77777777" w:rsidR="00970316" w:rsidRDefault="00970316">
            <w:pPr>
              <w:spacing w:after="0"/>
              <w:ind w:left="135"/>
            </w:pPr>
          </w:p>
        </w:tc>
      </w:tr>
      <w:tr w:rsidR="00970316" w14:paraId="7697FD6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6B6EB65" w14:textId="77777777" w:rsidR="00970316" w:rsidRDefault="00064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71553C" w14:textId="77777777" w:rsidR="00970316" w:rsidRDefault="00064D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Первообразная. Таблица первообразных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0DFE3F3" w14:textId="77777777" w:rsidR="00970316" w:rsidRDefault="00064D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8388C37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C67D088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5B7B960" w14:textId="77777777" w:rsidR="00970316" w:rsidRDefault="009703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44F7068" w14:textId="77777777" w:rsidR="00970316" w:rsidRDefault="00970316">
            <w:pPr>
              <w:spacing w:after="0"/>
              <w:ind w:left="135"/>
            </w:pPr>
          </w:p>
        </w:tc>
      </w:tr>
      <w:tr w:rsidR="00970316" w14:paraId="7777353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FE04389" w14:textId="77777777" w:rsidR="00970316" w:rsidRDefault="00064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8BBBC2" w14:textId="77777777" w:rsidR="00970316" w:rsidRDefault="00064D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Интеграл, геометрический и физический смысл интеграла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0AEC4EA" w14:textId="77777777" w:rsidR="00970316" w:rsidRDefault="00064D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BC50AC4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13ADF2B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A901FB4" w14:textId="77777777" w:rsidR="00970316" w:rsidRDefault="009703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61D273E" w14:textId="77777777" w:rsidR="00970316" w:rsidRDefault="00970316">
            <w:pPr>
              <w:spacing w:after="0"/>
              <w:ind w:left="135"/>
            </w:pPr>
          </w:p>
        </w:tc>
      </w:tr>
      <w:tr w:rsidR="00970316" w14:paraId="59D17E7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3414198" w14:textId="77777777" w:rsidR="00970316" w:rsidRDefault="00064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7E2A20" w14:textId="77777777" w:rsidR="00970316" w:rsidRDefault="00064D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Интеграл, геометрический и физический смысл интеграла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822F986" w14:textId="77777777" w:rsidR="00970316" w:rsidRDefault="00064D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0CB52BC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331D3F4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99D39CA" w14:textId="77777777" w:rsidR="00970316" w:rsidRDefault="009703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FBEE7D9" w14:textId="77777777" w:rsidR="00970316" w:rsidRDefault="00970316">
            <w:pPr>
              <w:spacing w:after="0"/>
              <w:ind w:left="135"/>
            </w:pPr>
          </w:p>
        </w:tc>
      </w:tr>
      <w:tr w:rsidR="00970316" w14:paraId="0974111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4EEA1FB" w14:textId="77777777" w:rsidR="00970316" w:rsidRDefault="00064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1C8FDD6" w14:textId="77777777" w:rsidR="00970316" w:rsidRDefault="00064D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Интеграл, геометрический и физический смысл интеграла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6BEEAE8" w14:textId="77777777" w:rsidR="00970316" w:rsidRDefault="00064D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546C344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6BDBA47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7A026EF" w14:textId="77777777" w:rsidR="00970316" w:rsidRDefault="009703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602834D" w14:textId="77777777" w:rsidR="00970316" w:rsidRDefault="00970316">
            <w:pPr>
              <w:spacing w:after="0"/>
              <w:ind w:left="135"/>
            </w:pPr>
          </w:p>
        </w:tc>
      </w:tr>
      <w:tr w:rsidR="00970316" w14:paraId="47C8838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4BF88D3" w14:textId="77777777" w:rsidR="00970316" w:rsidRDefault="00064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F0E3B8" w14:textId="77777777" w:rsidR="00970316" w:rsidRDefault="00064D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Вычисление интеграла по формуле Ньютона―Лейбница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E5CADE2" w14:textId="77777777" w:rsidR="00970316" w:rsidRDefault="00064D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4879F1A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1EF9DDC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87CCAD" w14:textId="77777777" w:rsidR="00970316" w:rsidRDefault="009703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4C3D4D3" w14:textId="77777777" w:rsidR="00970316" w:rsidRDefault="00970316">
            <w:pPr>
              <w:spacing w:after="0"/>
              <w:ind w:left="135"/>
            </w:pPr>
          </w:p>
        </w:tc>
      </w:tr>
      <w:tr w:rsidR="00970316" w14:paraId="6EC26D7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26AF349" w14:textId="77777777" w:rsidR="00970316" w:rsidRDefault="00064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C043388" w14:textId="77777777" w:rsidR="00970316" w:rsidRDefault="00064D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Вычисление интеграла по формуле </w:t>
            </w:r>
            <w:r>
              <w:rPr>
                <w:rFonts w:ascii="Times New Roman" w:hAnsi="Times New Roman"/>
                <w:color w:val="000000"/>
                <w:sz w:val="24"/>
              </w:rPr>
              <w:t>Ньютона―Лейбница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8398D33" w14:textId="77777777" w:rsidR="00970316" w:rsidRDefault="00064D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2EA981E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CDAB8C0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DEE6F58" w14:textId="77777777" w:rsidR="00970316" w:rsidRDefault="009703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327BC1" w14:textId="77777777" w:rsidR="00970316" w:rsidRDefault="00970316">
            <w:pPr>
              <w:spacing w:after="0"/>
              <w:ind w:left="135"/>
            </w:pPr>
          </w:p>
        </w:tc>
      </w:tr>
      <w:tr w:rsidR="00970316" w14:paraId="53043E9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3EE133F" w14:textId="77777777" w:rsidR="00970316" w:rsidRDefault="00064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652789" w14:textId="77777777" w:rsidR="00970316" w:rsidRDefault="00064D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Вычисление интеграла по формуле Ньютона―Лейбница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6AA8FD4" w14:textId="77777777" w:rsidR="00970316" w:rsidRDefault="00064D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85CA8C9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5C3E8BB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7C4333D" w14:textId="77777777" w:rsidR="00970316" w:rsidRDefault="009703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CEE74D1" w14:textId="77777777" w:rsidR="00970316" w:rsidRDefault="00970316">
            <w:pPr>
              <w:spacing w:after="0"/>
              <w:ind w:left="135"/>
            </w:pPr>
          </w:p>
        </w:tc>
      </w:tr>
      <w:tr w:rsidR="00970316" w14:paraId="615F28E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4E2A17D" w14:textId="77777777" w:rsidR="00970316" w:rsidRDefault="00064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5A28CD" w14:textId="77777777" w:rsidR="00970316" w:rsidRDefault="00064D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Вычисление интеграла по формуле Ньютона―Лейбница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EDC2BFF" w14:textId="77777777" w:rsidR="00970316" w:rsidRDefault="00064D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F90A236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AABE3E3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F522F17" w14:textId="77777777" w:rsidR="00970316" w:rsidRDefault="009703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EE564F7" w14:textId="77777777" w:rsidR="00970316" w:rsidRDefault="00970316">
            <w:pPr>
              <w:spacing w:after="0"/>
              <w:ind w:left="135"/>
            </w:pPr>
          </w:p>
        </w:tc>
      </w:tr>
      <w:tr w:rsidR="00970316" w14:paraId="5C6600B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AB00EB7" w14:textId="77777777" w:rsidR="00970316" w:rsidRDefault="00064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314730" w14:textId="77777777" w:rsidR="00970316" w:rsidRDefault="00064D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линейных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084EBEE" w14:textId="77777777" w:rsidR="00970316" w:rsidRDefault="00064D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65BEE18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FC9C005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9D86D96" w14:textId="77777777" w:rsidR="00970316" w:rsidRDefault="009703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EF0F14D" w14:textId="77777777" w:rsidR="00970316" w:rsidRDefault="00970316">
            <w:pPr>
              <w:spacing w:after="0"/>
              <w:ind w:left="135"/>
            </w:pPr>
          </w:p>
        </w:tc>
      </w:tr>
      <w:tr w:rsidR="00970316" w14:paraId="2295046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03591D1" w14:textId="77777777" w:rsidR="00970316" w:rsidRDefault="00064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227E102" w14:textId="77777777" w:rsidR="00970316" w:rsidRDefault="00064D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линейных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EEFDAA6" w14:textId="77777777" w:rsidR="00970316" w:rsidRDefault="00064D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2A3F2BE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6A40DBC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EAFAD4D" w14:textId="77777777" w:rsidR="00970316" w:rsidRDefault="009703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498522B" w14:textId="77777777" w:rsidR="00970316" w:rsidRDefault="00970316">
            <w:pPr>
              <w:spacing w:after="0"/>
              <w:ind w:left="135"/>
            </w:pPr>
          </w:p>
        </w:tc>
      </w:tr>
      <w:tr w:rsidR="00970316" w14:paraId="0535099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9D5BF06" w14:textId="77777777" w:rsidR="00970316" w:rsidRDefault="00064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80E3574" w14:textId="77777777" w:rsidR="00970316" w:rsidRDefault="00064D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прикладных задач с помощью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системы линейных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42568AD" w14:textId="77777777" w:rsidR="00970316" w:rsidRDefault="00064D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A2D7DE7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E43E493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DA4DD8E" w14:textId="77777777" w:rsidR="00970316" w:rsidRDefault="009703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8D457B1" w14:textId="77777777" w:rsidR="00970316" w:rsidRDefault="00970316">
            <w:pPr>
              <w:spacing w:after="0"/>
              <w:ind w:left="135"/>
            </w:pPr>
          </w:p>
        </w:tc>
      </w:tr>
      <w:tr w:rsidR="00970316" w14:paraId="71D0550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EBE2CCA" w14:textId="77777777" w:rsidR="00970316" w:rsidRDefault="00064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C9250A" w14:textId="77777777" w:rsidR="00970316" w:rsidRDefault="00064D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прикладных задач с помощью системы линейных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F9EBA6F" w14:textId="77777777" w:rsidR="00970316" w:rsidRDefault="00064D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763314F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3675648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E65AC93" w14:textId="77777777" w:rsidR="00970316" w:rsidRDefault="009703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D9A4185" w14:textId="77777777" w:rsidR="00970316" w:rsidRDefault="00970316">
            <w:pPr>
              <w:spacing w:after="0"/>
              <w:ind w:left="135"/>
            </w:pPr>
          </w:p>
        </w:tc>
      </w:tr>
      <w:tr w:rsidR="00970316" w14:paraId="5F6BE43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05B7D02" w14:textId="77777777" w:rsidR="00970316" w:rsidRDefault="00064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D792DD" w14:textId="77777777" w:rsidR="00970316" w:rsidRDefault="00064D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Системы и совокупности целых, рациональных, иррациональных, показательных, логарифмических уравнений и </w:t>
            </w:r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929F9A8" w14:textId="77777777" w:rsidR="00970316" w:rsidRDefault="00064D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A5B85E9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42D1A5A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158DF50" w14:textId="77777777" w:rsidR="00970316" w:rsidRDefault="009703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97BDA21" w14:textId="77777777" w:rsidR="00970316" w:rsidRDefault="00970316">
            <w:pPr>
              <w:spacing w:after="0"/>
              <w:ind w:left="135"/>
            </w:pPr>
          </w:p>
        </w:tc>
      </w:tr>
      <w:tr w:rsidR="00970316" w14:paraId="6DB947E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91E6BEB" w14:textId="77777777" w:rsidR="00970316" w:rsidRDefault="00064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F1EE5B9" w14:textId="77777777" w:rsidR="00970316" w:rsidRDefault="00064D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F5FAB65" w14:textId="77777777" w:rsidR="00970316" w:rsidRDefault="00064D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43F1C95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4384045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D065D20" w14:textId="77777777" w:rsidR="00970316" w:rsidRDefault="009703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82F6819" w14:textId="77777777" w:rsidR="00970316" w:rsidRDefault="00970316">
            <w:pPr>
              <w:spacing w:after="0"/>
              <w:ind w:left="135"/>
            </w:pPr>
          </w:p>
        </w:tc>
      </w:tr>
      <w:tr w:rsidR="00970316" w14:paraId="253EEBA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807FA99" w14:textId="77777777" w:rsidR="00970316" w:rsidRDefault="00064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25BAB0" w14:textId="77777777" w:rsidR="00970316" w:rsidRDefault="00064D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Системы и совокупности целых, рациональных, иррациональных, показательных, логарифмических </w:t>
            </w:r>
            <w:r>
              <w:rPr>
                <w:rFonts w:ascii="Times New Roman" w:hAnsi="Times New Roman"/>
                <w:color w:val="000000"/>
                <w:sz w:val="24"/>
              </w:rPr>
              <w:t>уравнений и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377DC8F" w14:textId="77777777" w:rsidR="00970316" w:rsidRDefault="00064D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85545FF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A6B1EC7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A889BA6" w14:textId="77777777" w:rsidR="00970316" w:rsidRDefault="009703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5C80399" w14:textId="77777777" w:rsidR="00970316" w:rsidRDefault="00970316">
            <w:pPr>
              <w:spacing w:after="0"/>
              <w:ind w:left="135"/>
            </w:pPr>
          </w:p>
        </w:tc>
      </w:tr>
      <w:tr w:rsidR="00970316" w14:paraId="36D32E6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9E47003" w14:textId="77777777" w:rsidR="00970316" w:rsidRDefault="00064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AA2251" w14:textId="77777777" w:rsidR="00970316" w:rsidRDefault="00064D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8F367BF" w14:textId="77777777" w:rsidR="00970316" w:rsidRDefault="00064D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CE000ED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8904537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1BBFC8A" w14:textId="77777777" w:rsidR="00970316" w:rsidRDefault="009703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3D3FE65" w14:textId="77777777" w:rsidR="00970316" w:rsidRDefault="00970316">
            <w:pPr>
              <w:spacing w:after="0"/>
              <w:ind w:left="135"/>
            </w:pPr>
          </w:p>
        </w:tc>
      </w:tr>
      <w:tr w:rsidR="00970316" w14:paraId="28B4E45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EA6EFDD" w14:textId="77777777" w:rsidR="00970316" w:rsidRDefault="00064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4CED11" w14:textId="77777777" w:rsidR="00970316" w:rsidRDefault="00064D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графиков функций для решения уравнений и систем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32F81B7" w14:textId="77777777" w:rsidR="00970316" w:rsidRDefault="00064D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0900978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0C81F13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85D1DFA" w14:textId="77777777" w:rsidR="00970316" w:rsidRDefault="009703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753E640" w14:textId="77777777" w:rsidR="00970316" w:rsidRDefault="00970316">
            <w:pPr>
              <w:spacing w:after="0"/>
              <w:ind w:left="135"/>
            </w:pPr>
          </w:p>
        </w:tc>
      </w:tr>
      <w:tr w:rsidR="00970316" w14:paraId="3D8D242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EA8B532" w14:textId="77777777" w:rsidR="00970316" w:rsidRDefault="00064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3C25F7" w14:textId="77777777" w:rsidR="00970316" w:rsidRDefault="00064D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графиков функций для решения уравнений и систем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38956A9" w14:textId="77777777" w:rsidR="00970316" w:rsidRDefault="00064D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6CE7ABF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A47B3B3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BC5AA59" w14:textId="77777777" w:rsidR="00970316" w:rsidRDefault="009703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9250DBF" w14:textId="77777777" w:rsidR="00970316" w:rsidRDefault="00970316">
            <w:pPr>
              <w:spacing w:after="0"/>
              <w:ind w:left="135"/>
            </w:pPr>
          </w:p>
        </w:tc>
      </w:tr>
      <w:tr w:rsidR="00970316" w14:paraId="5E2988E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AB0450E" w14:textId="77777777" w:rsidR="00970316" w:rsidRDefault="00064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7560AF9" w14:textId="77777777" w:rsidR="00970316" w:rsidRDefault="00064D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уравнений, систем и неравенств к решению математических задач и задач из различных областей науки и реальной жизни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AEFA09E" w14:textId="77777777" w:rsidR="00970316" w:rsidRDefault="00064D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5F17CAE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C48EA4A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450F2DF" w14:textId="77777777" w:rsidR="00970316" w:rsidRDefault="009703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082349F" w14:textId="77777777" w:rsidR="00970316" w:rsidRDefault="00970316">
            <w:pPr>
              <w:spacing w:after="0"/>
              <w:ind w:left="135"/>
            </w:pPr>
          </w:p>
        </w:tc>
      </w:tr>
      <w:tr w:rsidR="00970316" w14:paraId="3BE168A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A76219E" w14:textId="77777777" w:rsidR="00970316" w:rsidRDefault="00064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0F49579" w14:textId="77777777" w:rsidR="00970316" w:rsidRDefault="00064D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теме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"Интеграл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его применения. Системы уравнений"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2170C29" w14:textId="77777777" w:rsidR="00970316" w:rsidRDefault="00064D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93A6C7E" w14:textId="77777777" w:rsidR="00970316" w:rsidRDefault="00064D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160F152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F169E92" w14:textId="77777777" w:rsidR="00970316" w:rsidRDefault="009703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1CE2153" w14:textId="77777777" w:rsidR="00970316" w:rsidRDefault="00970316">
            <w:pPr>
              <w:spacing w:after="0"/>
              <w:ind w:left="135"/>
            </w:pPr>
          </w:p>
        </w:tc>
      </w:tr>
      <w:tr w:rsidR="00970316" w14:paraId="26EFA74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177F5E1" w14:textId="77777777" w:rsidR="00970316" w:rsidRDefault="00064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208937" w14:textId="77777777" w:rsidR="00970316" w:rsidRDefault="00064D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и целые числа в задачах из реальной жизни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53CB99B" w14:textId="77777777" w:rsidR="00970316" w:rsidRDefault="00064D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5A932BE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70CA625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B4ED4D9" w14:textId="77777777" w:rsidR="00970316" w:rsidRDefault="009703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A4868F7" w14:textId="77777777" w:rsidR="00970316" w:rsidRDefault="00970316">
            <w:pPr>
              <w:spacing w:after="0"/>
              <w:ind w:left="135"/>
            </w:pPr>
          </w:p>
        </w:tc>
      </w:tr>
      <w:tr w:rsidR="00970316" w14:paraId="1328720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2F1C0BC" w14:textId="77777777" w:rsidR="00970316" w:rsidRDefault="00064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7BD9FF" w14:textId="77777777" w:rsidR="00970316" w:rsidRDefault="00064D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и целые числа в задачах из реальной жизни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D66BC1D" w14:textId="77777777" w:rsidR="00970316" w:rsidRDefault="00064D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94B9262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33B782C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B7DD6CD" w14:textId="77777777" w:rsidR="00970316" w:rsidRDefault="009703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5A62D66" w14:textId="77777777" w:rsidR="00970316" w:rsidRDefault="00970316">
            <w:pPr>
              <w:spacing w:after="0"/>
              <w:ind w:left="135"/>
            </w:pPr>
          </w:p>
        </w:tc>
      </w:tr>
      <w:tr w:rsidR="00970316" w14:paraId="640CBA5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1AA62F0" w14:textId="77777777" w:rsidR="00970316" w:rsidRDefault="00064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A24B1B" w14:textId="77777777" w:rsidR="00970316" w:rsidRDefault="00064D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и целые числа в задачах из реальной жизни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D28344E" w14:textId="77777777" w:rsidR="00970316" w:rsidRDefault="00064D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A6B8AF3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ABE546F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2B9FD17" w14:textId="77777777" w:rsidR="00970316" w:rsidRDefault="009703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42F423B" w14:textId="77777777" w:rsidR="00970316" w:rsidRDefault="00970316">
            <w:pPr>
              <w:spacing w:after="0"/>
              <w:ind w:left="135"/>
            </w:pPr>
          </w:p>
        </w:tc>
      </w:tr>
      <w:tr w:rsidR="00970316" w14:paraId="376CD02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755341B" w14:textId="77777777" w:rsidR="00970316" w:rsidRDefault="00064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ABCD8DB" w14:textId="77777777" w:rsidR="00970316" w:rsidRDefault="00064D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целых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9D83CB9" w14:textId="77777777" w:rsidR="00970316" w:rsidRDefault="00064D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79E6617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2BF54E0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127EB05" w14:textId="77777777" w:rsidR="00970316" w:rsidRDefault="009703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36FE9E5" w14:textId="77777777" w:rsidR="00970316" w:rsidRDefault="00970316">
            <w:pPr>
              <w:spacing w:after="0"/>
              <w:ind w:left="135"/>
            </w:pPr>
          </w:p>
        </w:tc>
      </w:tr>
      <w:tr w:rsidR="00970316" w14:paraId="1482250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47B5451" w14:textId="77777777" w:rsidR="00970316" w:rsidRDefault="00064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5E9EEF" w14:textId="77777777" w:rsidR="00970316" w:rsidRDefault="00064D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целых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B042C29" w14:textId="77777777" w:rsidR="00970316" w:rsidRDefault="00064D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A1F0BF7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41AF23A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8CB5955" w14:textId="77777777" w:rsidR="00970316" w:rsidRDefault="009703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C2F0FE8" w14:textId="77777777" w:rsidR="00970316" w:rsidRDefault="00970316">
            <w:pPr>
              <w:spacing w:after="0"/>
              <w:ind w:left="135"/>
            </w:pPr>
          </w:p>
        </w:tc>
      </w:tr>
      <w:tr w:rsidR="00970316" w14:paraId="24D925E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FD44188" w14:textId="77777777" w:rsidR="00970316" w:rsidRDefault="00064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CE2E821" w14:textId="77777777" w:rsidR="00970316" w:rsidRDefault="00064D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целых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7F01F24" w14:textId="77777777" w:rsidR="00970316" w:rsidRDefault="00064D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1E78A4F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AB1D790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3A76124" w14:textId="77777777" w:rsidR="00970316" w:rsidRDefault="009703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74673E7" w14:textId="77777777" w:rsidR="00970316" w:rsidRDefault="00970316">
            <w:pPr>
              <w:spacing w:after="0"/>
              <w:ind w:left="135"/>
            </w:pPr>
          </w:p>
        </w:tc>
      </w:tr>
      <w:tr w:rsidR="00970316" w14:paraId="7B23BB5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98F1516" w14:textId="77777777" w:rsidR="00970316" w:rsidRDefault="00064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128B97F" w14:textId="77777777" w:rsidR="00970316" w:rsidRDefault="00064D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2610212" w14:textId="77777777" w:rsidR="00970316" w:rsidRDefault="00064D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E994A92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9CEC1AC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BE8960F" w14:textId="77777777" w:rsidR="00970316" w:rsidRDefault="009703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4D1AE98" w14:textId="77777777" w:rsidR="00970316" w:rsidRDefault="00970316">
            <w:pPr>
              <w:spacing w:after="0"/>
              <w:ind w:left="135"/>
            </w:pPr>
          </w:p>
        </w:tc>
      </w:tr>
      <w:tr w:rsidR="00970316" w14:paraId="7F48DBD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4D69BF9" w14:textId="77777777" w:rsidR="00970316" w:rsidRDefault="00064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82A6F1B" w14:textId="77777777" w:rsidR="00970316" w:rsidRDefault="00064D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Повторение, обобщение,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EF53BDE" w14:textId="77777777" w:rsidR="00970316" w:rsidRDefault="00064D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106A46A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6DE5E96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BDF5F6F" w14:textId="77777777" w:rsidR="00970316" w:rsidRDefault="009703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35CEEFA" w14:textId="77777777" w:rsidR="00970316" w:rsidRDefault="00970316">
            <w:pPr>
              <w:spacing w:after="0"/>
              <w:ind w:left="135"/>
            </w:pPr>
          </w:p>
        </w:tc>
      </w:tr>
      <w:tr w:rsidR="00970316" w14:paraId="574265D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9278E78" w14:textId="77777777" w:rsidR="00970316" w:rsidRDefault="00064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915BB2" w14:textId="77777777" w:rsidR="00970316" w:rsidRDefault="00064D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C77AE27" w14:textId="77777777" w:rsidR="00970316" w:rsidRDefault="00064D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660FCFD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1D64244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3B8E1B4" w14:textId="77777777" w:rsidR="00970316" w:rsidRDefault="009703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6B7764E" w14:textId="77777777" w:rsidR="00970316" w:rsidRDefault="00970316">
            <w:pPr>
              <w:spacing w:after="0"/>
              <w:ind w:left="135"/>
            </w:pPr>
          </w:p>
        </w:tc>
      </w:tr>
      <w:tr w:rsidR="00970316" w14:paraId="0E196CF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94A3C08" w14:textId="77777777" w:rsidR="00970316" w:rsidRDefault="00064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EDBE99" w14:textId="77777777" w:rsidR="00970316" w:rsidRDefault="00064D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EB5B631" w14:textId="77777777" w:rsidR="00970316" w:rsidRDefault="00064D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C1B6200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18B5890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9D17FDA" w14:textId="77777777" w:rsidR="00970316" w:rsidRDefault="009703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522AB7B" w14:textId="77777777" w:rsidR="00970316" w:rsidRDefault="00970316">
            <w:pPr>
              <w:spacing w:after="0"/>
              <w:ind w:left="135"/>
            </w:pPr>
          </w:p>
        </w:tc>
      </w:tr>
      <w:tr w:rsidR="00970316" w14:paraId="197C685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07727EA" w14:textId="77777777" w:rsidR="00970316" w:rsidRDefault="00064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642F51A" w14:textId="77777777" w:rsidR="00970316" w:rsidRDefault="00064D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1C1D006" w14:textId="77777777" w:rsidR="00970316" w:rsidRDefault="00064D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35632A7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CE1D430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E9603A8" w14:textId="77777777" w:rsidR="00970316" w:rsidRDefault="009703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C170088" w14:textId="77777777" w:rsidR="00970316" w:rsidRDefault="00970316">
            <w:pPr>
              <w:spacing w:after="0"/>
              <w:ind w:left="135"/>
            </w:pPr>
          </w:p>
        </w:tc>
      </w:tr>
      <w:tr w:rsidR="00970316" w14:paraId="6FEDA1D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4BAB3E1" w14:textId="77777777" w:rsidR="00970316" w:rsidRDefault="00064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93B162" w14:textId="77777777" w:rsidR="00970316" w:rsidRDefault="00064D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Повторение,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208ACA1" w14:textId="77777777" w:rsidR="00970316" w:rsidRDefault="00064D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1D386E3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AEA899C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2ADE2AA" w14:textId="77777777" w:rsidR="00970316" w:rsidRDefault="009703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3DD680D" w14:textId="77777777" w:rsidR="00970316" w:rsidRDefault="00970316">
            <w:pPr>
              <w:spacing w:after="0"/>
              <w:ind w:left="135"/>
            </w:pPr>
          </w:p>
        </w:tc>
      </w:tr>
      <w:tr w:rsidR="00970316" w14:paraId="312E555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A65F319" w14:textId="77777777" w:rsidR="00970316" w:rsidRDefault="00064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42BB8AA" w14:textId="77777777" w:rsidR="00970316" w:rsidRDefault="00064D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знаний.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C57F62D" w14:textId="77777777" w:rsidR="00970316" w:rsidRDefault="00064D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58BDA76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148D0F7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1853D04" w14:textId="77777777" w:rsidR="00970316" w:rsidRDefault="009703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F829F83" w14:textId="77777777" w:rsidR="00970316" w:rsidRDefault="00970316">
            <w:pPr>
              <w:spacing w:after="0"/>
              <w:ind w:left="135"/>
            </w:pPr>
          </w:p>
        </w:tc>
      </w:tr>
      <w:tr w:rsidR="00970316" w14:paraId="0961D5F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98D6C0F" w14:textId="77777777" w:rsidR="00970316" w:rsidRDefault="00064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7759C9" w14:textId="77777777" w:rsidR="00970316" w:rsidRDefault="00064D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знаний.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ABC41CB" w14:textId="77777777" w:rsidR="00970316" w:rsidRDefault="00064D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334F76B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2048249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207101F" w14:textId="77777777" w:rsidR="00970316" w:rsidRDefault="009703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4025ACB" w14:textId="77777777" w:rsidR="00970316" w:rsidRDefault="00970316">
            <w:pPr>
              <w:spacing w:after="0"/>
              <w:ind w:left="135"/>
            </w:pPr>
          </w:p>
        </w:tc>
      </w:tr>
      <w:tr w:rsidR="00970316" w14:paraId="7FC4FE9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959613C" w14:textId="77777777" w:rsidR="00970316" w:rsidRDefault="00064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4F3F6BD" w14:textId="77777777" w:rsidR="00970316" w:rsidRDefault="00064D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Повторение, обобщение, систематизация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E4D967C" w14:textId="77777777" w:rsidR="00970316" w:rsidRDefault="00064D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1930D7A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178F9E1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917108A" w14:textId="77777777" w:rsidR="00970316" w:rsidRDefault="009703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4E27C3E" w14:textId="77777777" w:rsidR="00970316" w:rsidRDefault="00970316">
            <w:pPr>
              <w:spacing w:after="0"/>
              <w:ind w:left="135"/>
            </w:pPr>
          </w:p>
        </w:tc>
      </w:tr>
      <w:tr w:rsidR="00970316" w14:paraId="02671D7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3688754" w14:textId="77777777" w:rsidR="00970316" w:rsidRDefault="00064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C1C87A5" w14:textId="77777777" w:rsidR="00970316" w:rsidRDefault="00064D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знаний.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D8C8E86" w14:textId="77777777" w:rsidR="00970316" w:rsidRDefault="00064D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4446C64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FFF1DA2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9209981" w14:textId="77777777" w:rsidR="00970316" w:rsidRDefault="009703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2ADD8E9" w14:textId="77777777" w:rsidR="00970316" w:rsidRDefault="00970316">
            <w:pPr>
              <w:spacing w:after="0"/>
              <w:ind w:left="135"/>
            </w:pPr>
          </w:p>
        </w:tc>
      </w:tr>
      <w:tr w:rsidR="00970316" w14:paraId="03830A7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8E22842" w14:textId="77777777" w:rsidR="00970316" w:rsidRDefault="00064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2F5781" w14:textId="77777777" w:rsidR="00970316" w:rsidRDefault="00064D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знаний. Системы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E3CAD14" w14:textId="77777777" w:rsidR="00970316" w:rsidRDefault="00064D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8C8C177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8B2CCF8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E6E1EA8" w14:textId="77777777" w:rsidR="00970316" w:rsidRDefault="009703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19B07B3" w14:textId="77777777" w:rsidR="00970316" w:rsidRDefault="00970316">
            <w:pPr>
              <w:spacing w:after="0"/>
              <w:ind w:left="135"/>
            </w:pPr>
          </w:p>
        </w:tc>
      </w:tr>
      <w:tr w:rsidR="00970316" w14:paraId="0A3ECC2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5351FB1" w14:textId="77777777" w:rsidR="00970316" w:rsidRDefault="00064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0DA66F" w14:textId="77777777" w:rsidR="00970316" w:rsidRDefault="00064D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знаний. Системы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0B6E810" w14:textId="77777777" w:rsidR="00970316" w:rsidRDefault="00064D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3F16B7A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FB513F7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0CBD31C" w14:textId="77777777" w:rsidR="00970316" w:rsidRDefault="009703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66E8DB2" w14:textId="77777777" w:rsidR="00970316" w:rsidRDefault="00970316">
            <w:pPr>
              <w:spacing w:after="0"/>
              <w:ind w:left="135"/>
            </w:pPr>
          </w:p>
        </w:tc>
      </w:tr>
      <w:tr w:rsidR="00970316" w14:paraId="1942C06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62B53AE" w14:textId="77777777" w:rsidR="00970316" w:rsidRDefault="00064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7360DAE" w14:textId="77777777" w:rsidR="00970316" w:rsidRDefault="00064D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знаний. Функции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B7B364" w14:textId="77777777" w:rsidR="00970316" w:rsidRDefault="00064D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569BB5F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446269F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24465F3" w14:textId="77777777" w:rsidR="00970316" w:rsidRDefault="009703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507D9FF" w14:textId="77777777" w:rsidR="00970316" w:rsidRDefault="00970316">
            <w:pPr>
              <w:spacing w:after="0"/>
              <w:ind w:left="135"/>
            </w:pPr>
          </w:p>
        </w:tc>
      </w:tr>
      <w:tr w:rsidR="00970316" w14:paraId="3B26879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DB6B02" w14:textId="77777777" w:rsidR="00970316" w:rsidRDefault="00064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CA50BC8" w14:textId="77777777" w:rsidR="00970316" w:rsidRDefault="00064D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знаний. Функции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2C1F29E" w14:textId="77777777" w:rsidR="00970316" w:rsidRDefault="00064D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5854DB9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6038022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F576E98" w14:textId="77777777" w:rsidR="00970316" w:rsidRDefault="009703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83A99AE" w14:textId="77777777" w:rsidR="00970316" w:rsidRDefault="00970316">
            <w:pPr>
              <w:spacing w:after="0"/>
              <w:ind w:left="135"/>
            </w:pPr>
          </w:p>
        </w:tc>
      </w:tr>
      <w:tr w:rsidR="00970316" w14:paraId="735CF3A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02CB4D3" w14:textId="77777777" w:rsidR="00970316" w:rsidRDefault="00064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E21DDFD" w14:textId="77777777" w:rsidR="00970316" w:rsidRDefault="00064D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44E1CDC" w14:textId="77777777" w:rsidR="00970316" w:rsidRDefault="00064D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3B5F79E" w14:textId="77777777" w:rsidR="00970316" w:rsidRDefault="00064D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6E93E1F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D00D6F2" w14:textId="77777777" w:rsidR="00970316" w:rsidRDefault="009703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442D7C8" w14:textId="77777777" w:rsidR="00970316" w:rsidRDefault="00970316">
            <w:pPr>
              <w:spacing w:after="0"/>
              <w:ind w:left="135"/>
            </w:pPr>
          </w:p>
        </w:tc>
      </w:tr>
      <w:tr w:rsidR="00970316" w14:paraId="271434F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FFBA834" w14:textId="77777777" w:rsidR="00970316" w:rsidRDefault="00064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470B3A1" w14:textId="77777777" w:rsidR="00970316" w:rsidRDefault="00064D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2A7C7B4" w14:textId="77777777" w:rsidR="00970316" w:rsidRDefault="00064D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9A548A4" w14:textId="77777777" w:rsidR="00970316" w:rsidRDefault="00064D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4E085FB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480D62E" w14:textId="77777777" w:rsidR="00970316" w:rsidRDefault="009703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DA5A76A" w14:textId="77777777" w:rsidR="00970316" w:rsidRDefault="00970316">
            <w:pPr>
              <w:spacing w:after="0"/>
              <w:ind w:left="135"/>
            </w:pPr>
          </w:p>
        </w:tc>
      </w:tr>
      <w:tr w:rsidR="00970316" w14:paraId="7A28A34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D41E9E9" w14:textId="77777777" w:rsidR="00970316" w:rsidRDefault="00064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4B77039" w14:textId="77777777" w:rsidR="00970316" w:rsidRDefault="00064D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Обобщение,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систематизация знаний за курс алгебры и начал математического анализа 10-11 классов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C594014" w14:textId="77777777" w:rsidR="00970316" w:rsidRDefault="00064D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6FC2565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2335D45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78E0825" w14:textId="77777777" w:rsidR="00970316" w:rsidRDefault="009703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EDB3262" w14:textId="77777777" w:rsidR="00970316" w:rsidRDefault="00970316">
            <w:pPr>
              <w:spacing w:after="0"/>
              <w:ind w:left="135"/>
            </w:pPr>
          </w:p>
        </w:tc>
      </w:tr>
      <w:tr w:rsidR="00970316" w14:paraId="1567E2A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40BE3A9" w14:textId="77777777" w:rsidR="00970316" w:rsidRDefault="00064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29855D" w14:textId="77777777" w:rsidR="00970316" w:rsidRDefault="00064D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 за курс алгебры и начал математического анализа 10-11 классов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EEE18C0" w14:textId="77777777" w:rsidR="00970316" w:rsidRDefault="00064D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F386108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0EF3D4E" w14:textId="77777777" w:rsidR="00970316" w:rsidRDefault="009703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50FCB87" w14:textId="77777777" w:rsidR="00970316" w:rsidRDefault="009703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9FFCCFD" w14:textId="77777777" w:rsidR="00970316" w:rsidRDefault="00970316">
            <w:pPr>
              <w:spacing w:after="0"/>
              <w:ind w:left="135"/>
            </w:pPr>
          </w:p>
        </w:tc>
      </w:tr>
      <w:tr w:rsidR="00970316" w14:paraId="27AD280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D6FB561" w14:textId="77777777" w:rsidR="00970316" w:rsidRDefault="00064D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518E1C5C" w14:textId="77777777" w:rsidR="00970316" w:rsidRDefault="00064D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3E2D242" w14:textId="77777777" w:rsidR="00970316" w:rsidRDefault="00064D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FA909D7" w14:textId="77777777" w:rsidR="00970316" w:rsidRDefault="00064D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2EB4B1B" w14:textId="77777777" w:rsidR="00970316" w:rsidRDefault="00970316"/>
        </w:tc>
      </w:tr>
    </w:tbl>
    <w:p w14:paraId="38E52028" w14:textId="77777777" w:rsidR="00970316" w:rsidRDefault="00970316">
      <w:pPr>
        <w:sectPr w:rsidR="0097031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90F7E4A" w14:textId="77777777" w:rsidR="00970316" w:rsidRDefault="00970316">
      <w:pPr>
        <w:sectPr w:rsidR="0097031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26CBBF7" w14:textId="77777777" w:rsidR="00970316" w:rsidRDefault="00064D2A">
      <w:pPr>
        <w:spacing w:after="0"/>
        <w:ind w:left="120"/>
      </w:pPr>
      <w:bookmarkStart w:id="15" w:name="block-25140487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5073DFD3" w14:textId="77777777" w:rsidR="00970316" w:rsidRDefault="00064D2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085E8D7A" w14:textId="77777777" w:rsidR="00970316" w:rsidRDefault="00970316">
      <w:pPr>
        <w:spacing w:after="0" w:line="480" w:lineRule="auto"/>
        <w:ind w:left="120"/>
      </w:pPr>
    </w:p>
    <w:p w14:paraId="2E664369" w14:textId="77777777" w:rsidR="00970316" w:rsidRDefault="00970316">
      <w:pPr>
        <w:spacing w:after="0" w:line="480" w:lineRule="auto"/>
        <w:ind w:left="120"/>
      </w:pPr>
    </w:p>
    <w:p w14:paraId="2434CE91" w14:textId="77777777" w:rsidR="00970316" w:rsidRDefault="00970316">
      <w:pPr>
        <w:spacing w:after="0"/>
        <w:ind w:left="120"/>
      </w:pPr>
    </w:p>
    <w:p w14:paraId="18E545BA" w14:textId="77777777" w:rsidR="00970316" w:rsidRDefault="00064D2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2EB0BB20" w14:textId="77777777" w:rsidR="00970316" w:rsidRDefault="00970316">
      <w:pPr>
        <w:spacing w:after="0" w:line="480" w:lineRule="auto"/>
        <w:ind w:left="120"/>
      </w:pPr>
    </w:p>
    <w:p w14:paraId="4D078A33" w14:textId="77777777" w:rsidR="00970316" w:rsidRDefault="00970316">
      <w:pPr>
        <w:spacing w:after="0"/>
        <w:ind w:left="120"/>
      </w:pPr>
    </w:p>
    <w:p w14:paraId="354D9C9F" w14:textId="77777777" w:rsidR="00970316" w:rsidRDefault="00064D2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14:paraId="7D7E4E48" w14:textId="77777777" w:rsidR="00970316" w:rsidRDefault="00970316">
      <w:pPr>
        <w:spacing w:after="0" w:line="480" w:lineRule="auto"/>
        <w:ind w:left="120"/>
      </w:pPr>
    </w:p>
    <w:p w14:paraId="718E2E25" w14:textId="77777777" w:rsidR="00970316" w:rsidRDefault="00970316">
      <w:pPr>
        <w:sectPr w:rsidR="00970316">
          <w:pgSz w:w="11906" w:h="16383"/>
          <w:pgMar w:top="1134" w:right="850" w:bottom="1134" w:left="1701" w:header="720" w:footer="720" w:gutter="0"/>
          <w:cols w:space="720"/>
        </w:sectPr>
      </w:pPr>
    </w:p>
    <w:bookmarkEnd w:id="15"/>
    <w:p w14:paraId="768D235F" w14:textId="77777777" w:rsidR="00064D2A" w:rsidRDefault="00064D2A"/>
    <w:sectPr w:rsidR="00064D2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955F37"/>
    <w:multiLevelType w:val="multilevel"/>
    <w:tmpl w:val="33C6C47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1F03320"/>
    <w:multiLevelType w:val="multilevel"/>
    <w:tmpl w:val="1D440F5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A9B28A2"/>
    <w:multiLevelType w:val="multilevel"/>
    <w:tmpl w:val="233402D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18101C7"/>
    <w:multiLevelType w:val="multilevel"/>
    <w:tmpl w:val="C958CB5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7F819C8"/>
    <w:multiLevelType w:val="multilevel"/>
    <w:tmpl w:val="8A0206E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84409CE"/>
    <w:multiLevelType w:val="multilevel"/>
    <w:tmpl w:val="865CFA3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970316"/>
    <w:rsid w:val="00064D2A"/>
    <w:rsid w:val="00970316"/>
    <w:rsid w:val="00CA1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32AC8A"/>
  <w15:docId w15:val="{7CC4D906-A6D4-4AD1-96AC-FC18E7DF39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1CD9"/>
  </w:style>
  <w:style w:type="character" w:customStyle="1" w:styleId="Heading1Char">
    <w:name w:val="Heading 1 Char"/>
    <w:basedOn w:val="DefaultParagraphFont"/>
    <w:link w:val="Heading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6054</Words>
  <Characters>34514</Characters>
  <Application>Microsoft Office Word</Application>
  <DocSecurity>0</DocSecurity>
  <Lines>287</Lines>
  <Paragraphs>80</Paragraphs>
  <ScaleCrop>false</ScaleCrop>
  <Company/>
  <LinksUpToDate>false</LinksUpToDate>
  <CharactersWithSpaces>40488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</cp:lastModifiedBy>
  <cp:revision>3</cp:revision>
  <dcterms:created xsi:type="dcterms:W3CDTF">2023-10-25T21:08:00Z</dcterms:created>
  <dcterms:modified xsi:type="dcterms:W3CDTF">2023-10-25T21:08:00Z</dcterms:modified>
</cp:coreProperties>
</file>