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E8D75" w14:textId="488D2E96" w:rsidR="001832AF" w:rsidRPr="006C21D0" w:rsidRDefault="001832AF" w:rsidP="001832AF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C21D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225AA68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6A0716A5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6C21D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C21D0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2CFCA0FE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72B8FD12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6C21D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3DD1A2B6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2E5BEDAB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17B992E3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4544D92B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7D4C2421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</w:t>
      </w:r>
      <w:r w:rsidRPr="006C21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6D12FA33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0C156C3E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2CE647CA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6C21D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195CCBE1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180632C2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40D602E9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6D3A7497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</w:t>
      </w:r>
      <w:r w:rsidRPr="006C21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7697BDC9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3658CED1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0802F914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751A1CE0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05D2A874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7D950CFB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463BF9DC" w14:textId="296F8964" w:rsidR="001832AF" w:rsidRPr="001832AF" w:rsidRDefault="001832AF" w:rsidP="001832A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832AF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СОДЕРЖАНИЕ УЧЕБНОГО ПРЕДМЕТА</w:t>
      </w:r>
    </w:p>
    <w:p w14:paraId="05ED56E0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7D2A7CB4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14:paraId="61FF0178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6C21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0" w:name="683b575d-fc29-4554-8898-a7b5c598dbb6"/>
      <w:r w:rsidRPr="006C21D0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др.</w:t>
      </w:r>
      <w:bookmarkEnd w:id="0"/>
      <w:r w:rsidRPr="006C21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E85102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178693C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6C21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" w:name="3741b07c-b818-4276-9c02-9452404ed662"/>
      <w:r w:rsidRPr="006C21D0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1"/>
      <w:r w:rsidRPr="006C21D0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2" w:name="f492b714-890f-4682-ac40-57999778e8e6"/>
      <w:r w:rsidRPr="006C21D0">
        <w:rPr>
          <w:rFonts w:ascii="Times New Roman" w:hAnsi="Times New Roman"/>
          <w:color w:val="000000"/>
          <w:sz w:val="28"/>
          <w:lang w:val="ru-RU"/>
        </w:rPr>
        <w:t>(«Станционный смотритель» и др.).</w:t>
      </w:r>
      <w:bookmarkEnd w:id="2"/>
      <w:r w:rsidRPr="006C21D0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3" w:name="d902c126-21ef-4167-9209-dfb4fb73593d"/>
      <w:r w:rsidRPr="006C21D0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3"/>
    </w:p>
    <w:p w14:paraId="0369DC6C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6C21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" w:name="117e4a82-ed0d-45ab-b4ae-813f20ad62a5"/>
      <w:r w:rsidRPr="006C21D0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</w:t>
      </w:r>
      <w:bookmarkEnd w:id="4"/>
      <w:r w:rsidRPr="006C21D0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14:paraId="0F39C280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C21D0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14:paraId="35E76E5E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0A81D9C2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C21D0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5" w:name="724e0df4-38e3-41a2-b5b6-ae74cd02e3ae"/>
      <w:r w:rsidRPr="006C21D0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др.</w:t>
      </w:r>
      <w:bookmarkEnd w:id="5"/>
      <w:r w:rsidRPr="006C21D0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6" w:name="392c8492-5b4a-402c-8f0e-10bd561de6f3"/>
      <w:r w:rsidRPr="006C21D0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др.</w:t>
      </w:r>
      <w:bookmarkEnd w:id="6"/>
    </w:p>
    <w:p w14:paraId="328BA9B7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6C21D0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14:paraId="32FA9AD6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6C21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" w:name="d49ac97a-9f24-4da7-91f2-e48f019fd3f5"/>
      <w:r w:rsidRPr="006C21D0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др.</w:t>
      </w:r>
      <w:bookmarkEnd w:id="7"/>
      <w:r w:rsidRPr="006C21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12D6E9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6C21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" w:name="d84dadf2-8837-40a7-90af-c346f8dae9ab"/>
      <w:r w:rsidRPr="006C21D0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др. (не менее двух стихотворений по выбору).</w:t>
      </w:r>
      <w:bookmarkEnd w:id="8"/>
      <w:r w:rsidRPr="006C21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CB9A50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6C21D0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9" w:name="0c9ef179-8127-40c8-873b-fdcc57270e7f"/>
      <w:r w:rsidRPr="006C21D0">
        <w:rPr>
          <w:rFonts w:ascii="Times New Roman" w:hAnsi="Times New Roman"/>
          <w:color w:val="000000"/>
          <w:sz w:val="28"/>
          <w:lang w:val="ru-RU"/>
        </w:rPr>
        <w:t>(две по выбору). Например, «Повесть о том, как один мужик двух генералов прокормил», «Дикий помещик», «Премудрый пискарь» и др.</w:t>
      </w:r>
      <w:bookmarkEnd w:id="9"/>
      <w:r w:rsidRPr="006C21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EBB797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6C21D0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10" w:name="3f08c306-d1eb-40c1-bf0e-bea855aa400c"/>
      <w:r w:rsidRPr="006C21D0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10"/>
      <w:r w:rsidRPr="006C21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EF1577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1174881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6C21D0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1" w:name="40c64b3a-a3eb-4d3f-8b8d-5837df728019"/>
      <w:r w:rsidRPr="006C21D0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др.</w:t>
      </w:r>
      <w:bookmarkEnd w:id="11"/>
      <w:r w:rsidRPr="006C21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454145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6C21D0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12" w:name="a869f2ae-2a1e-4f4b-ba77-92f82652d3d9"/>
      <w:r w:rsidRPr="006C21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др.</w:t>
      </w:r>
      <w:bookmarkEnd w:id="12"/>
      <w:r w:rsidRPr="006C21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E5EE0D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13" w:name="aae30f53-7b1d-4cda-884d-589dec4393f5"/>
      <w:r w:rsidRPr="006C21D0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13"/>
    </w:p>
    <w:p w14:paraId="0BEA377A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35EF320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lastRenderedPageBreak/>
        <w:t>А. С. Грин.</w:t>
      </w:r>
      <w:r w:rsidRPr="006C21D0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14" w:name="b02116e4-e9ea-4e8f-af38-04f2ae71ec92"/>
      <w:r w:rsidRPr="006C21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др.</w:t>
      </w:r>
      <w:bookmarkEnd w:id="14"/>
    </w:p>
    <w:p w14:paraId="5CA1E81E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6C21D0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15" w:name="56b5d580-1dbd-4944-a96b-0fcb0abff146"/>
      <w:r w:rsidRPr="006C21D0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др.</w:t>
      </w:r>
      <w:bookmarkEnd w:id="15"/>
      <w:r w:rsidRPr="006C21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52AA67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6C21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6" w:name="3508c828-689c-452f-ba72-3d6a17920a96"/>
      <w:r w:rsidRPr="006C21D0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др.</w:t>
      </w:r>
      <w:bookmarkEnd w:id="16"/>
      <w:r w:rsidRPr="006C21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06013A6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6C21D0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17" w:name="bfb8e5e7-5dc0-4aa2-a0fb-f3372a190ccd"/>
      <w:r w:rsidRPr="006C21D0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др.</w:t>
      </w:r>
      <w:bookmarkEnd w:id="17"/>
    </w:p>
    <w:p w14:paraId="60DEA62A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6C21D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18" w:name="58f8e791-4da1-4c7c-996e-06e9678d7abd"/>
      <w:r w:rsidRPr="006C21D0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др.</w:t>
      </w:r>
      <w:bookmarkEnd w:id="18"/>
      <w:r w:rsidRPr="006C21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997172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1A21A9A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6C21D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19" w:name="a067d7de-fb70-421e-a5f5-fb299a482d23"/>
      <w:r w:rsidRPr="006C21D0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др.</w:t>
      </w:r>
      <w:bookmarkEnd w:id="19"/>
      <w:r w:rsidRPr="006C21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E346E9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C21D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20" w:name="0597886d-dd6d-4674-8ee8-e14ffd5ff356"/>
      <w:r w:rsidRPr="006C21D0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др.</w:t>
      </w:r>
      <w:bookmarkEnd w:id="20"/>
    </w:p>
    <w:p w14:paraId="34241EA1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21" w:name="83a8feea-b75e-4227-8bcd-8ff9e804ba2b"/>
      <w:r w:rsidRPr="006C21D0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др.</w:t>
      </w:r>
      <w:bookmarkEnd w:id="21"/>
      <w:r w:rsidRPr="006C21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B7D2FD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>Тема взаимоотношения поколений, становления человека, выбора им жизненного пути</w:t>
      </w:r>
      <w:r w:rsidRPr="006C21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2" w:name="990f3598-c382-45d9-8746-81a90d8ce296"/>
      <w:r w:rsidRPr="006C21D0">
        <w:rPr>
          <w:rFonts w:ascii="Times New Roman" w:hAnsi="Times New Roman"/>
          <w:color w:val="000000"/>
          <w:sz w:val="28"/>
          <w:lang w:val="ru-RU"/>
        </w:rPr>
        <w:t>(не менее двух произведений современных отечественных и зарубежных писателей). Например, Л. Л. Волкова. «Всем выйти из кадра», Т. В. Михеева. «Лёгкие горы», У. Старк. «Умеешь ли ты свистеть, Йоханна?» и др.</w:t>
      </w:r>
      <w:bookmarkEnd w:id="22"/>
      <w:r w:rsidRPr="006C21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261F34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14:paraId="2488124A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6C21D0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23" w:name="ea61fdd9-b266-4028-b605-73fad05f3a1b"/>
      <w:r w:rsidRPr="006C21D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3"/>
      <w:r w:rsidRPr="006C21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32793A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24" w:name="4c3792f6-c508-448f-810f-0a4e7935e4da"/>
      <w:r w:rsidRPr="006C21D0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24"/>
      <w:r w:rsidRPr="006C21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615F78" w14:textId="77777777" w:rsidR="001832AF" w:rsidRDefault="001832AF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6C21D0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14:paraId="3E04D3CF" w14:textId="77777777" w:rsidR="001832AF" w:rsidRDefault="001832AF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88FA300" w14:textId="77777777" w:rsidR="001832AF" w:rsidRDefault="001832AF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61531D5" w14:textId="77777777" w:rsidR="001832AF" w:rsidRDefault="001832AF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A394215" w14:textId="77777777" w:rsidR="001832AF" w:rsidRDefault="001832AF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E87D373" w14:textId="77777777" w:rsidR="001832AF" w:rsidRDefault="001832AF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9314459" w14:textId="77777777" w:rsidR="001832AF" w:rsidRDefault="001832AF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62F64F8" w14:textId="77777777" w:rsidR="001832AF" w:rsidRDefault="001832AF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08BD2D2" w14:textId="77777777" w:rsidR="001832AF" w:rsidRDefault="001832AF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5827002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280FE148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04425802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0036F7D5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57CE5535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1A7C041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3B8731FD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C958F7A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20AE099F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4FB3EB7B" w14:textId="77777777" w:rsidR="001832AF" w:rsidRDefault="001832AF" w:rsidP="001832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445DBBE7" w14:textId="77777777" w:rsidR="001832AF" w:rsidRPr="006C21D0" w:rsidRDefault="001832AF" w:rsidP="001832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5AFE6E2C" w14:textId="77777777" w:rsidR="001832AF" w:rsidRPr="006C21D0" w:rsidRDefault="001832AF" w:rsidP="001832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6DD58558" w14:textId="77777777" w:rsidR="001832AF" w:rsidRPr="006C21D0" w:rsidRDefault="001832AF" w:rsidP="001832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3369685F" w14:textId="77777777" w:rsidR="001832AF" w:rsidRPr="006C21D0" w:rsidRDefault="001832AF" w:rsidP="001832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6DD5D176" w14:textId="77777777" w:rsidR="001832AF" w:rsidRPr="006C21D0" w:rsidRDefault="001832AF" w:rsidP="001832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3ED18A9D" w14:textId="77777777" w:rsidR="001832AF" w:rsidRPr="006C21D0" w:rsidRDefault="001832AF" w:rsidP="001832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07BF6E7F" w14:textId="77777777" w:rsidR="001832AF" w:rsidRPr="006C21D0" w:rsidRDefault="001832AF" w:rsidP="001832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55FEC039" w14:textId="77777777" w:rsidR="001832AF" w:rsidRPr="006C21D0" w:rsidRDefault="001832AF" w:rsidP="001832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14:paraId="29212C7D" w14:textId="77777777" w:rsidR="001832AF" w:rsidRPr="006C21D0" w:rsidRDefault="001832AF" w:rsidP="001832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участию в гуманитарной деятельности (волонтерство; помощь людям, нуждающимся в ней).</w:t>
      </w:r>
    </w:p>
    <w:p w14:paraId="78B492D2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42717335" w14:textId="77777777" w:rsidR="001832AF" w:rsidRDefault="001832AF" w:rsidP="001832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155D87E8" w14:textId="77777777" w:rsidR="001832AF" w:rsidRPr="006C21D0" w:rsidRDefault="001832AF" w:rsidP="001832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403385FB" w14:textId="77777777" w:rsidR="001832AF" w:rsidRPr="006C21D0" w:rsidRDefault="001832AF" w:rsidP="001832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13A7B897" w14:textId="77777777" w:rsidR="001832AF" w:rsidRPr="006C21D0" w:rsidRDefault="001832AF" w:rsidP="001832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24613A7F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410DD21C" w14:textId="77777777" w:rsidR="001832AF" w:rsidRDefault="001832AF" w:rsidP="001832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4A4249F2" w14:textId="77777777" w:rsidR="001832AF" w:rsidRPr="006C21D0" w:rsidRDefault="001832AF" w:rsidP="001832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6C1BB795" w14:textId="77777777" w:rsidR="001832AF" w:rsidRPr="006C21D0" w:rsidRDefault="001832AF" w:rsidP="001832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7E5EB3D4" w14:textId="77777777" w:rsidR="001832AF" w:rsidRPr="006C21D0" w:rsidRDefault="001832AF" w:rsidP="001832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1225D104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4FD049D0" w14:textId="77777777" w:rsidR="001832AF" w:rsidRDefault="001832AF" w:rsidP="001832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04AC95B8" w14:textId="77777777" w:rsidR="001832AF" w:rsidRPr="006C21D0" w:rsidRDefault="001832AF" w:rsidP="001832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6BF86F8F" w14:textId="77777777" w:rsidR="001832AF" w:rsidRPr="006C21D0" w:rsidRDefault="001832AF" w:rsidP="001832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34DCB83C" w14:textId="77777777" w:rsidR="001832AF" w:rsidRPr="006C21D0" w:rsidRDefault="001832AF" w:rsidP="001832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1294B63C" w14:textId="77777777" w:rsidR="001832AF" w:rsidRPr="006C21D0" w:rsidRDefault="001832AF" w:rsidP="001832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6E1FC681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540F313B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5E093B3" w14:textId="77777777" w:rsidR="001832AF" w:rsidRPr="006C21D0" w:rsidRDefault="001832AF" w:rsidP="001832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ценности жизни с опорой на собственный жизненный и читательский опыт; </w:t>
      </w:r>
    </w:p>
    <w:p w14:paraId="738F301D" w14:textId="77777777" w:rsidR="001832AF" w:rsidRPr="006C21D0" w:rsidRDefault="001832AF" w:rsidP="001832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5735AC90" w14:textId="77777777" w:rsidR="001832AF" w:rsidRPr="006C21D0" w:rsidRDefault="001832AF" w:rsidP="001832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4129FD09" w14:textId="77777777" w:rsidR="001832AF" w:rsidRPr="006C21D0" w:rsidRDefault="001832AF" w:rsidP="001832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02DD0B41" w14:textId="77777777" w:rsidR="001832AF" w:rsidRPr="006C21D0" w:rsidRDefault="001832AF" w:rsidP="001832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75056CF0" w14:textId="77777777" w:rsidR="001832AF" w:rsidRPr="006C21D0" w:rsidRDefault="001832AF" w:rsidP="001832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6C313975" w14:textId="77777777" w:rsidR="001832AF" w:rsidRPr="006C21D0" w:rsidRDefault="001832AF" w:rsidP="001832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3776419A" w14:textId="77777777" w:rsidR="001832AF" w:rsidRPr="006C21D0" w:rsidRDefault="001832AF" w:rsidP="001832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4EBF93C6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2695032D" w14:textId="77777777" w:rsidR="001832AF" w:rsidRDefault="001832AF" w:rsidP="001832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3DA78C92" w14:textId="77777777" w:rsidR="001832AF" w:rsidRPr="006C21D0" w:rsidRDefault="001832AF" w:rsidP="001832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5FC891DB" w14:textId="77777777" w:rsidR="001832AF" w:rsidRPr="006C21D0" w:rsidRDefault="001832AF" w:rsidP="001832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2C907014" w14:textId="77777777" w:rsidR="001832AF" w:rsidRPr="006C21D0" w:rsidRDefault="001832AF" w:rsidP="001832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3C2869DC" w14:textId="77777777" w:rsidR="001832AF" w:rsidRPr="006C21D0" w:rsidRDefault="001832AF" w:rsidP="001832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7571F868" w14:textId="77777777" w:rsidR="001832AF" w:rsidRPr="006C21D0" w:rsidRDefault="001832AF" w:rsidP="001832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3053A5AB" w14:textId="77777777" w:rsidR="001832AF" w:rsidRPr="006C21D0" w:rsidRDefault="001832AF" w:rsidP="001832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14075C94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797749DE" w14:textId="77777777" w:rsidR="001832AF" w:rsidRDefault="001832AF" w:rsidP="001832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Экологического воспитания:</w:t>
      </w:r>
    </w:p>
    <w:p w14:paraId="7059BB03" w14:textId="77777777" w:rsidR="001832AF" w:rsidRPr="006C21D0" w:rsidRDefault="001832AF" w:rsidP="001832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3D685B8D" w14:textId="77777777" w:rsidR="001832AF" w:rsidRPr="006C21D0" w:rsidRDefault="001832AF" w:rsidP="001832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678CF4A1" w14:textId="77777777" w:rsidR="001832AF" w:rsidRPr="006C21D0" w:rsidRDefault="001832AF" w:rsidP="001832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2591BE79" w14:textId="77777777" w:rsidR="001832AF" w:rsidRPr="006C21D0" w:rsidRDefault="001832AF" w:rsidP="001832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6344F6B4" w14:textId="77777777" w:rsidR="001832AF" w:rsidRPr="006C21D0" w:rsidRDefault="001832AF" w:rsidP="001832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67B953EB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4BD55A3A" w14:textId="77777777" w:rsidR="001832AF" w:rsidRDefault="001832AF" w:rsidP="001832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52F34693" w14:textId="77777777" w:rsidR="001832AF" w:rsidRPr="006C21D0" w:rsidRDefault="001832AF" w:rsidP="001832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59E757A2" w14:textId="77777777" w:rsidR="001832AF" w:rsidRPr="006C21D0" w:rsidRDefault="001832AF" w:rsidP="001832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1B19C0B7" w14:textId="77777777" w:rsidR="001832AF" w:rsidRPr="006C21D0" w:rsidRDefault="001832AF" w:rsidP="001832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4602DE4F" w14:textId="77777777" w:rsidR="001832AF" w:rsidRPr="006C21D0" w:rsidRDefault="001832AF" w:rsidP="001832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77174E85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542C2BA4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3D931F00" w14:textId="77777777" w:rsidR="001832AF" w:rsidRPr="006C21D0" w:rsidRDefault="001832AF" w:rsidP="00183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14:paraId="50191678" w14:textId="77777777" w:rsidR="001832AF" w:rsidRPr="006C21D0" w:rsidRDefault="001832AF" w:rsidP="00183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6D7FE0C4" w14:textId="77777777" w:rsidR="001832AF" w:rsidRPr="006C21D0" w:rsidRDefault="001832AF" w:rsidP="00183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5DDEC3F9" w14:textId="77777777" w:rsidR="001832AF" w:rsidRPr="006C21D0" w:rsidRDefault="001832AF" w:rsidP="00183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46112290" w14:textId="77777777" w:rsidR="001832AF" w:rsidRPr="006C21D0" w:rsidRDefault="001832AF" w:rsidP="00183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1A67D8DD" w14:textId="77777777" w:rsidR="001832AF" w:rsidRPr="006C21D0" w:rsidRDefault="001832AF" w:rsidP="00183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1CF75501" w14:textId="77777777" w:rsidR="001832AF" w:rsidRPr="006C21D0" w:rsidRDefault="001832AF" w:rsidP="00183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5784BC1D" w14:textId="77777777" w:rsidR="001832AF" w:rsidRPr="006C21D0" w:rsidRDefault="001832AF" w:rsidP="00183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1A317995" w14:textId="77777777" w:rsidR="001832AF" w:rsidRPr="006C21D0" w:rsidRDefault="001832AF" w:rsidP="00183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771202D2" w14:textId="77777777" w:rsidR="001832AF" w:rsidRPr="006C21D0" w:rsidRDefault="001832AF" w:rsidP="00183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09032D40" w14:textId="77777777" w:rsidR="001832AF" w:rsidRPr="006C21D0" w:rsidRDefault="001832AF" w:rsidP="00183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59EBA692" w14:textId="77777777" w:rsidR="001832AF" w:rsidRPr="006C21D0" w:rsidRDefault="001832AF" w:rsidP="00183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40622354" w14:textId="77777777" w:rsidR="001832AF" w:rsidRPr="006C21D0" w:rsidRDefault="001832AF" w:rsidP="001832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0FF223C3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5752A5F0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8B4C793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6A590EA4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7593AB47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3D1EACBE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5CD5C8DE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</w:p>
    <w:p w14:paraId="1087D04E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454F0A24" w14:textId="77777777" w:rsidR="001832AF" w:rsidRPr="006C21D0" w:rsidRDefault="001832AF" w:rsidP="001832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0444DDB3" w14:textId="77777777" w:rsidR="001832AF" w:rsidRPr="006C21D0" w:rsidRDefault="001832AF" w:rsidP="001832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классификации и классифицировать литературные объекты по существенному </w:t>
      </w:r>
      <w:r w:rsidRPr="006C21D0">
        <w:rPr>
          <w:rFonts w:ascii="Times New Roman" w:hAnsi="Times New Roman"/>
          <w:color w:val="000000"/>
          <w:sz w:val="28"/>
          <w:lang w:val="ru-RU"/>
        </w:rPr>
        <w:lastRenderedPageBreak/>
        <w:t>признаку, устанавливать основания для их обобщения и сравнения, определять критерии проводимого анализа;</w:t>
      </w:r>
    </w:p>
    <w:p w14:paraId="60F9CE9A" w14:textId="77777777" w:rsidR="001832AF" w:rsidRPr="006C21D0" w:rsidRDefault="001832AF" w:rsidP="001832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6A77DB16" w14:textId="77777777" w:rsidR="001832AF" w:rsidRPr="006C21D0" w:rsidRDefault="001832AF" w:rsidP="001832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131CBF79" w14:textId="77777777" w:rsidR="001832AF" w:rsidRPr="006C21D0" w:rsidRDefault="001832AF" w:rsidP="001832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50EA4EB0" w14:textId="77777777" w:rsidR="001832AF" w:rsidRPr="006C21D0" w:rsidRDefault="001832AF" w:rsidP="001832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47D98596" w14:textId="77777777" w:rsidR="001832AF" w:rsidRPr="006C21D0" w:rsidRDefault="001832AF" w:rsidP="001832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7EE6A88D" w14:textId="77777777" w:rsidR="001832AF" w:rsidRPr="006C21D0" w:rsidRDefault="001832AF" w:rsidP="001832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71DD19FD" w14:textId="77777777" w:rsidR="001832AF" w:rsidRPr="006C21D0" w:rsidRDefault="001832AF" w:rsidP="001832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4A3AE6FC" w14:textId="77777777" w:rsidR="001832AF" w:rsidRDefault="001832AF" w:rsidP="001832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50BC36ED" w14:textId="77777777" w:rsidR="001832AF" w:rsidRPr="006C21D0" w:rsidRDefault="001832AF" w:rsidP="001832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5F93F2B8" w14:textId="77777777" w:rsidR="001832AF" w:rsidRPr="006C21D0" w:rsidRDefault="001832AF" w:rsidP="001832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49D367C4" w14:textId="77777777" w:rsidR="001832AF" w:rsidRPr="006C21D0" w:rsidRDefault="001832AF" w:rsidP="001832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4E40ABC2" w14:textId="77777777" w:rsidR="001832AF" w:rsidRPr="006C21D0" w:rsidRDefault="001832AF" w:rsidP="001832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220A1E59" w14:textId="77777777" w:rsidR="001832AF" w:rsidRPr="006C21D0" w:rsidRDefault="001832AF" w:rsidP="001832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793B133F" w14:textId="77777777" w:rsidR="001832AF" w:rsidRPr="006C21D0" w:rsidRDefault="001832AF" w:rsidP="001832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14:paraId="6A5E4CB3" w14:textId="77777777" w:rsidR="001832AF" w:rsidRPr="006C21D0" w:rsidRDefault="001832AF" w:rsidP="001832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3EB14FC3" w14:textId="77777777" w:rsidR="001832AF" w:rsidRPr="006C21D0" w:rsidRDefault="001832AF" w:rsidP="001832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334DB26C" w14:textId="77777777" w:rsidR="001832AF" w:rsidRDefault="001832AF" w:rsidP="001832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46C2B71F" w14:textId="77777777" w:rsidR="001832AF" w:rsidRPr="006C21D0" w:rsidRDefault="001832AF" w:rsidP="001832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36F7EA97" w14:textId="77777777" w:rsidR="001832AF" w:rsidRPr="006C21D0" w:rsidRDefault="001832AF" w:rsidP="001832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5FEF83E3" w14:textId="77777777" w:rsidR="001832AF" w:rsidRPr="006C21D0" w:rsidRDefault="001832AF" w:rsidP="001832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2A37DED" w14:textId="77777777" w:rsidR="001832AF" w:rsidRPr="006C21D0" w:rsidRDefault="001832AF" w:rsidP="001832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55229422" w14:textId="77777777" w:rsidR="001832AF" w:rsidRPr="006C21D0" w:rsidRDefault="001832AF" w:rsidP="001832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2A99CE8C" w14:textId="77777777" w:rsidR="001832AF" w:rsidRPr="006C21D0" w:rsidRDefault="001832AF" w:rsidP="001832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69959471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2A6CAD1C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2639E0E4" w14:textId="77777777" w:rsidR="001832AF" w:rsidRPr="006C21D0" w:rsidRDefault="001832AF" w:rsidP="001832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15755CE1" w14:textId="77777777" w:rsidR="001832AF" w:rsidRPr="006C21D0" w:rsidRDefault="001832AF" w:rsidP="001832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5278D33E" w14:textId="77777777" w:rsidR="001832AF" w:rsidRPr="006C21D0" w:rsidRDefault="001832AF" w:rsidP="001832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004CD183" w14:textId="77777777" w:rsidR="001832AF" w:rsidRPr="006C21D0" w:rsidRDefault="001832AF" w:rsidP="001832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1E0E35DB" w14:textId="77777777" w:rsidR="001832AF" w:rsidRPr="006C21D0" w:rsidRDefault="001832AF" w:rsidP="001832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2234CCEE" w14:textId="77777777" w:rsidR="001832AF" w:rsidRPr="006C21D0" w:rsidRDefault="001832AF" w:rsidP="001832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EA69B6E" w14:textId="77777777" w:rsidR="001832AF" w:rsidRPr="006C21D0" w:rsidRDefault="001832AF" w:rsidP="001832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38A5A40D" w14:textId="77777777" w:rsidR="001832AF" w:rsidRPr="006C21D0" w:rsidRDefault="001832AF" w:rsidP="001832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45935F70" w14:textId="77777777" w:rsidR="001832AF" w:rsidRDefault="001832AF" w:rsidP="001832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14:paraId="41C127ED" w14:textId="77777777" w:rsidR="001832AF" w:rsidRPr="006C21D0" w:rsidRDefault="001832AF" w:rsidP="00183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2A257994" w14:textId="77777777" w:rsidR="001832AF" w:rsidRPr="006C21D0" w:rsidRDefault="001832AF" w:rsidP="00183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AB5EB5E" w14:textId="77777777" w:rsidR="001832AF" w:rsidRPr="006C21D0" w:rsidRDefault="001832AF" w:rsidP="00183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301375BA" w14:textId="77777777" w:rsidR="001832AF" w:rsidRPr="006C21D0" w:rsidRDefault="001832AF" w:rsidP="00183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75982EB8" w14:textId="77777777" w:rsidR="001832AF" w:rsidRPr="006C21D0" w:rsidRDefault="001832AF" w:rsidP="00183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6A4533FD" w14:textId="77777777" w:rsidR="001832AF" w:rsidRPr="006C21D0" w:rsidRDefault="001832AF" w:rsidP="00183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7BE86785" w14:textId="77777777" w:rsidR="001832AF" w:rsidRPr="006C21D0" w:rsidRDefault="001832AF" w:rsidP="00183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1DD847C3" w14:textId="77777777" w:rsidR="001832AF" w:rsidRPr="006C21D0" w:rsidRDefault="001832AF" w:rsidP="00183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D45D3CB" w14:textId="77777777" w:rsidR="001832AF" w:rsidRPr="006C21D0" w:rsidRDefault="001832AF" w:rsidP="00183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4ADABEF4" w14:textId="77777777" w:rsidR="001832AF" w:rsidRPr="006C21D0" w:rsidRDefault="001832AF" w:rsidP="00183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44DC76EC" w14:textId="77777777" w:rsidR="001832AF" w:rsidRPr="006C21D0" w:rsidRDefault="001832AF" w:rsidP="00183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58CB253B" w14:textId="77777777" w:rsidR="001832AF" w:rsidRPr="006C21D0" w:rsidRDefault="001832AF" w:rsidP="001832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04603F0D" w14:textId="77777777" w:rsidR="001832AF" w:rsidRPr="006C21D0" w:rsidRDefault="001832AF" w:rsidP="001832AF">
      <w:pPr>
        <w:spacing w:after="0" w:line="264" w:lineRule="auto"/>
        <w:ind w:left="12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7B5F7770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1875F9DA" w14:textId="77777777" w:rsidR="001832AF" w:rsidRPr="006C21D0" w:rsidRDefault="001832AF" w:rsidP="001832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lastRenderedPageBreak/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00FEE4E9" w14:textId="77777777" w:rsidR="001832AF" w:rsidRPr="006C21D0" w:rsidRDefault="001832AF" w:rsidP="001832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4DA06169" w14:textId="77777777" w:rsidR="001832AF" w:rsidRPr="006C21D0" w:rsidRDefault="001832AF" w:rsidP="001832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CC5DDC7" w14:textId="77777777" w:rsidR="001832AF" w:rsidRPr="006C21D0" w:rsidRDefault="001832AF" w:rsidP="001832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6DD9D80F" w14:textId="77777777" w:rsidR="001832AF" w:rsidRPr="006C21D0" w:rsidRDefault="001832AF" w:rsidP="001832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59429D33" w14:textId="77777777" w:rsidR="001832AF" w:rsidRDefault="001832AF" w:rsidP="001832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14:paraId="6B95A124" w14:textId="77777777" w:rsidR="001832AF" w:rsidRPr="006C21D0" w:rsidRDefault="001832AF" w:rsidP="001832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6653C655" w14:textId="77777777" w:rsidR="001832AF" w:rsidRPr="006C21D0" w:rsidRDefault="001832AF" w:rsidP="001832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36EC8638" w14:textId="77777777" w:rsidR="001832AF" w:rsidRPr="006C21D0" w:rsidRDefault="001832AF" w:rsidP="001832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2AE5D5EE" w14:textId="77777777" w:rsidR="001832AF" w:rsidRPr="006C21D0" w:rsidRDefault="001832AF" w:rsidP="001832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4E4CDF28" w14:textId="77777777" w:rsidR="001832AF" w:rsidRDefault="001832AF" w:rsidP="001832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14:paraId="7619D73F" w14:textId="77777777" w:rsidR="001832AF" w:rsidRPr="006C21D0" w:rsidRDefault="001832AF" w:rsidP="001832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5863844C" w14:textId="77777777" w:rsidR="001832AF" w:rsidRPr="006C21D0" w:rsidRDefault="001832AF" w:rsidP="001832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7CD72D8C" w14:textId="77777777" w:rsidR="001832AF" w:rsidRPr="006C21D0" w:rsidRDefault="001832AF" w:rsidP="001832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65FB612C" w14:textId="77777777" w:rsidR="001832AF" w:rsidRPr="006C21D0" w:rsidRDefault="001832AF" w:rsidP="001832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77CBC500" w14:textId="77777777" w:rsidR="001832AF" w:rsidRDefault="001832AF" w:rsidP="001832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14:paraId="5F51800B" w14:textId="77777777" w:rsidR="001832AF" w:rsidRPr="006C21D0" w:rsidRDefault="001832AF" w:rsidP="001832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54AA0754" w14:textId="77777777" w:rsidR="001832AF" w:rsidRPr="006C21D0" w:rsidRDefault="001832AF" w:rsidP="001832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19E7F97C" w14:textId="77777777" w:rsidR="001832AF" w:rsidRPr="006C21D0" w:rsidRDefault="001832AF" w:rsidP="001832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735AC6F6" w14:textId="77777777" w:rsidR="001832AF" w:rsidRPr="006C21D0" w:rsidRDefault="001832AF" w:rsidP="001832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11830E2F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</w:p>
    <w:p w14:paraId="1ECCB8AB" w14:textId="2EA3F63E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ПРЕДМЕТНЫЕ РЕЗУЛЬТАТЫ</w:t>
      </w:r>
    </w:p>
    <w:p w14:paraId="21933FFA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290A1697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03115E40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14:paraId="4C5963FD" w14:textId="77777777" w:rsidR="001832AF" w:rsidRPr="006C21D0" w:rsidRDefault="001832AF" w:rsidP="001832A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1C5DB73B" w14:textId="77777777" w:rsidR="001832AF" w:rsidRPr="006C21D0" w:rsidRDefault="001832AF" w:rsidP="001832A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</w:t>
      </w:r>
      <w:r w:rsidRPr="006C21D0">
        <w:rPr>
          <w:rFonts w:ascii="Times New Roman" w:hAnsi="Times New Roman"/>
          <w:color w:val="000000"/>
          <w:sz w:val="28"/>
          <w:lang w:val="ru-RU"/>
        </w:rPr>
        <w:lastRenderedPageBreak/>
        <w:t>анафора; стихотворный метр (хорей, ямб, дактиль, амфибрахий, анапест), ритм, рифма, строфа;</w:t>
      </w:r>
    </w:p>
    <w:p w14:paraId="524B2681" w14:textId="77777777" w:rsidR="001832AF" w:rsidRPr="006C21D0" w:rsidRDefault="001832AF" w:rsidP="001832A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2810F510" w14:textId="77777777" w:rsidR="001832AF" w:rsidRPr="006C21D0" w:rsidRDefault="001832AF" w:rsidP="001832A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2D962441" w14:textId="77777777" w:rsidR="001832AF" w:rsidRPr="006C21D0" w:rsidRDefault="001832AF" w:rsidP="001832A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73F9A95A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4BE2D66F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58493A29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0C492EEF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14:paraId="6E9A39D9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2DAA2E6C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14:paraId="74C3B0FC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14:paraId="1269A5E4" w14:textId="77777777" w:rsidR="001832AF" w:rsidRPr="006C21D0" w:rsidRDefault="001832AF" w:rsidP="001832AF">
      <w:pPr>
        <w:spacing w:after="0" w:line="264" w:lineRule="auto"/>
        <w:ind w:firstLine="600"/>
        <w:jc w:val="both"/>
        <w:rPr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lastRenderedPageBreak/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14:paraId="4613F281" w14:textId="77777777" w:rsidR="006A79E7" w:rsidRDefault="001832AF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C21D0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14:paraId="36CE56ED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1AB50E0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979B23E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AD7AF24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58781F1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0731A8A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5AED42C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704C5C2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551E0AF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592B220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D4F3ADD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5CBF1A9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4300D9B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DB7603B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22CEFB0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BBDD56F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D75F1D4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CA08AC4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43C817F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D2522ED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398C672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E5B0F3C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D824410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7B5D1B5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E6E153F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5ABB610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5340D1C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D220568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B058420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34FED1B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4BC35DB" w14:textId="77777777" w:rsidR="006A79E7" w:rsidRDefault="006A79E7" w:rsidP="006A79E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  <w:sectPr w:rsidR="006A79E7" w:rsidSect="006A79E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2EEA3FCD" w14:textId="77777777" w:rsidR="006A79E7" w:rsidRPr="00A720C3" w:rsidRDefault="006A79E7" w:rsidP="006A79E7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720C3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6A79E7" w14:paraId="458ED7DF" w14:textId="77777777" w:rsidTr="00F4114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9E7070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4C7824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A9D5DE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7E88DA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54FFEA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EAA35B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6898A63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14:paraId="3785AC3C" w14:textId="77777777" w:rsidTr="00F411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FC7309" w14:textId="77777777" w:rsidR="006A79E7" w:rsidRDefault="006A79E7" w:rsidP="00F41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D5DEC2" w14:textId="77777777" w:rsidR="006A79E7" w:rsidRDefault="006A79E7" w:rsidP="00F4114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CFA50C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FB9EC4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06A422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D3B1E0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5BAC3A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EAFC58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DF9C8D" w14:textId="77777777" w:rsidR="006A79E7" w:rsidRDefault="006A79E7" w:rsidP="00F41143"/>
        </w:tc>
      </w:tr>
      <w:tr w:rsidR="006A79E7" w14:paraId="480612E4" w14:textId="77777777" w:rsidTr="00F411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2D3990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6A79E7" w:rsidRPr="0073558B" w14:paraId="5CCCD491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0F9CE8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032F38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37675D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85238A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B14D48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EEAF6E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14:paraId="0FC5B36F" w14:textId="77777777" w:rsidTr="00F41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03B510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E46005A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8858DC" w14:textId="77777777" w:rsidR="006A79E7" w:rsidRDefault="006A79E7" w:rsidP="00F41143"/>
        </w:tc>
      </w:tr>
      <w:tr w:rsidR="006A79E7" w:rsidRPr="0073558B" w14:paraId="379AAA90" w14:textId="77777777" w:rsidTr="00F411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81760D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2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C2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A79E7" w:rsidRPr="0073558B" w14:paraId="7C429B37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8E27FC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A0C7F0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23106A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397E42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AD9C51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52B04F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7797DC92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4988FD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191D0F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Ивана 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7CCFC5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3B9434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B16E59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E335E9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15AB1491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F5BE55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938EEE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DF2850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1A5576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4D65E4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4A7D06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14:paraId="382C230B" w14:textId="77777777" w:rsidTr="00F41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40B9CB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2486A6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4E6959" w14:textId="77777777" w:rsidR="006A79E7" w:rsidRDefault="006A79E7" w:rsidP="00F41143"/>
        </w:tc>
      </w:tr>
      <w:tr w:rsidR="006A79E7" w:rsidRPr="0073558B" w14:paraId="65563B07" w14:textId="77777777" w:rsidTr="00F411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49412E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2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C2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A79E7" w:rsidRPr="0073558B" w14:paraId="6B330A58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237A06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0D0308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3A355B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1DA9AB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02D525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B7C5FA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2155E4A0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20BBFF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D8DA04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307DA7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516456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82E3AC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6532AE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6E677B39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30966E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07DEAB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F5FE65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2D2BFA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FCF402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29B091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7C202BFC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2EF1DAA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51C238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94D8C7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4D1CA4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508AF5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EFA880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08BBB872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445B8E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793DE9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(две по выбору).Например, «Повесть о том, как один мужик двух генералов прокормил», «Дикий помещик», «Премудрый пискарь»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490011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945FA6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26241E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447150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5DF3AACA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9FB19A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6D1FAA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647181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635D45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FE0032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5A802A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14:paraId="5B0B1726" w14:textId="77777777" w:rsidTr="00F41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EBF7EC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2931231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2DCC80" w14:textId="77777777" w:rsidR="006A79E7" w:rsidRDefault="006A79E7" w:rsidP="00F41143"/>
        </w:tc>
      </w:tr>
      <w:tr w:rsidR="006A79E7" w:rsidRPr="0073558B" w14:paraId="0AE8836E" w14:textId="77777777" w:rsidTr="00F411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84060A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2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C2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C2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A79E7" w:rsidRPr="0073558B" w14:paraId="4903277C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06C59E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D7E9C8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307E03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5F298F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CA1F14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170ABA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071F3497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0E9672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AE4816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10686E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832823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A7C14D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AF60BD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18439614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313722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1CE89F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14EA5C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6FBA05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400931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AD5931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14:paraId="76916478" w14:textId="77777777" w:rsidTr="00F41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E1389B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2458D1E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4386A5" w14:textId="77777777" w:rsidR="006A79E7" w:rsidRDefault="006A79E7" w:rsidP="00F41143"/>
        </w:tc>
      </w:tr>
      <w:tr w:rsidR="006A79E7" w:rsidRPr="0073558B" w14:paraId="19035E5C" w14:textId="77777777" w:rsidTr="00F411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C84B73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2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C2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A79E7" w:rsidRPr="0073558B" w14:paraId="2948B05F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47B242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8E68B7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540D0C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8553A8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E74D1D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863FC2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3E1934CF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A2FD82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E44BA0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362C70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53B36F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176EA2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FC175E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798D35BC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0BC3DC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65C6E2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8B9E86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4D4D06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90D0EB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ABBD63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1C5AD7FF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536508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57C7EF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9E0878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B7CBF8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18C3FC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235AB0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167D9A09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1D251B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2563FC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7998F5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EDC3C0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7B60F0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4295E6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14:paraId="1B2A9F95" w14:textId="77777777" w:rsidTr="00F41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8B057D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5E6B6B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4BCDFF" w14:textId="77777777" w:rsidR="006A79E7" w:rsidRDefault="006A79E7" w:rsidP="00F41143"/>
        </w:tc>
      </w:tr>
      <w:tr w:rsidR="006A79E7" w:rsidRPr="0073558B" w14:paraId="18E95527" w14:textId="77777777" w:rsidTr="00F411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38D8FE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2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C2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A79E7" w:rsidRPr="0073558B" w14:paraId="6796611B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747A94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8F6F8E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B79B17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C5889C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16BEE8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A6BC66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71BBA756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F1830AA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0F93CB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A5A8C4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482EC3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36B439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ACD031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16734F0E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0F8FA5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067B18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AD0C82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C580F6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F13DE1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DFA96B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01866BE1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AC961D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07C20E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пути. (не менее двух произведений современных отечественных и зарубежных писателей). Например, Л. Л. Волкова «Всем выйти из кадра», Т. В. Михеева. «Лёгкие горы», У. Старк «Умеешь ли ты свистеть, Йоханна?»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AC8607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9E8672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989D53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D87827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14:paraId="10FF5779" w14:textId="77777777" w:rsidTr="00F41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E54605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2BBF8E6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484EAF" w14:textId="77777777" w:rsidR="006A79E7" w:rsidRDefault="006A79E7" w:rsidP="00F41143"/>
        </w:tc>
      </w:tr>
      <w:tr w:rsidR="006A79E7" w14:paraId="4C678249" w14:textId="77777777" w:rsidTr="00F411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CB6828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6A79E7" w:rsidRPr="0073558B" w14:paraId="0717E6D0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FE121C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098766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9C3BFA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B5E38D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E76A46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E4AEEF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673F750B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FE60D3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D55F62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B91F8C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FC1BBE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C138B8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A9A583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71A79274" w14:textId="77777777" w:rsidTr="00F411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87A1AC4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6176AB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125111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BCD5EF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682D15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9650D4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14:paraId="509BBD88" w14:textId="77777777" w:rsidTr="00F41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AA6A3F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8BAC156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97E0E7" w14:textId="77777777" w:rsidR="006A79E7" w:rsidRDefault="006A79E7" w:rsidP="00F41143"/>
        </w:tc>
      </w:tr>
      <w:tr w:rsidR="006A79E7" w:rsidRPr="0073558B" w14:paraId="52350090" w14:textId="77777777" w:rsidTr="00F41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C2EC6B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DF46877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585B6D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B825F0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942AA6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18DF00F9" w14:textId="77777777" w:rsidTr="00F41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63817B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6B3E79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488C4A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3AAEAD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4BFABD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5E8EA7D7" w14:textId="77777777" w:rsidTr="00F41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3521E8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6285C5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B28ACB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835861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E2316A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3D5DC6B0" w14:textId="77777777" w:rsidTr="00F41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C9D885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8431FE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7EC8A6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E446F1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82860F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14:paraId="04B67D1C" w14:textId="77777777" w:rsidTr="00F41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9C3497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09A58D9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4F6E6C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4C0D29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A1B557" w14:textId="77777777" w:rsidR="006A79E7" w:rsidRDefault="006A79E7" w:rsidP="00F41143"/>
        </w:tc>
      </w:tr>
    </w:tbl>
    <w:p w14:paraId="67EA5EFB" w14:textId="77777777" w:rsidR="006A79E7" w:rsidRPr="006C21D0" w:rsidRDefault="006A79E7" w:rsidP="006A79E7">
      <w:pPr>
        <w:spacing w:after="0" w:line="264" w:lineRule="auto"/>
        <w:ind w:firstLine="600"/>
        <w:jc w:val="both"/>
        <w:rPr>
          <w:lang w:val="ru-RU"/>
        </w:rPr>
      </w:pPr>
    </w:p>
    <w:p w14:paraId="5AC3E5B7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220D4E9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52162A2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801C6CC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D1E1FF3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92D7DD3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2B55DD2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A633042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72EE12E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FA9D3AB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93C43A8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AC36210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6CB2ACF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8619A00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119C080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78B3BC7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9964910" w14:textId="32671A45" w:rsidR="006A79E7" w:rsidRP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6A79E7">
        <w:rPr>
          <w:rFonts w:ascii="Times New Roman" w:hAnsi="Times New Roman"/>
          <w:b/>
          <w:bCs/>
          <w:color w:val="000000"/>
          <w:sz w:val="28"/>
          <w:lang w:val="ru-RU"/>
        </w:rPr>
        <w:lastRenderedPageBreak/>
        <w:t>ПОУРОЧНОЕ ПЛАНИРОВАНИЕ</w:t>
      </w:r>
    </w:p>
    <w:p w14:paraId="404B98A0" w14:textId="77777777" w:rsidR="006A79E7" w:rsidRDefault="006A79E7" w:rsidP="006A79E7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4027"/>
        <w:gridCol w:w="1181"/>
        <w:gridCol w:w="1841"/>
        <w:gridCol w:w="1910"/>
        <w:gridCol w:w="1347"/>
        <w:gridCol w:w="3368"/>
      </w:tblGrid>
      <w:tr w:rsidR="006A79E7" w14:paraId="18A1CC2D" w14:textId="77777777" w:rsidTr="00F41143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2B02D3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18242F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30D625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19436B0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02D155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258A15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42F5086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30F920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FD20F4C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14:paraId="2E1CB45D" w14:textId="77777777" w:rsidTr="00F411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228D9A" w14:textId="77777777" w:rsidR="006A79E7" w:rsidRDefault="006A79E7" w:rsidP="00F41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9F09B6" w14:textId="77777777" w:rsidR="006A79E7" w:rsidRDefault="006A79E7" w:rsidP="00F41143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A4470DF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AAE81C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D9776DB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B76CA1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5CF1163" w14:textId="77777777" w:rsidR="006A79E7" w:rsidRDefault="006A79E7" w:rsidP="00F4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DAE5F2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B44CBC" w14:textId="77777777" w:rsidR="006A79E7" w:rsidRDefault="006A79E7" w:rsidP="00F41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F07748" w14:textId="77777777" w:rsidR="006A79E7" w:rsidRDefault="006A79E7" w:rsidP="00F41143"/>
        </w:tc>
      </w:tr>
      <w:tr w:rsidR="006A79E7" w14:paraId="79CCD1B8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E4017E6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E18A4E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6838B35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F8044EC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6E0F551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F2FE757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BCAAFF4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:rsidRPr="0073558B" w14:paraId="64D63D28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19674E2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0ED173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7861055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D2D4167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C32F2EC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99E0DCC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F83F837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9E7" w14:paraId="0FB1CF83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9F505F2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F1C34C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0DDFECC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F8496D3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C9AF7C4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01FEF3F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42A23F1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14:paraId="383B8A27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3728AEA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4800EF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158A712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10E13A3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4143399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60C62A7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43173FD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:rsidRPr="0073558B" w14:paraId="442564BF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F2FBA74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10EE80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59A6FBB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0BD1A80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1AE5180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77993C3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E267363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A79E7" w:rsidRPr="0073558B" w14:paraId="3601F6B4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996CDAC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5D3AF7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8ABFCC1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90C6EF4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D093D43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6801D23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BEAB3D6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9E7" w14:paraId="2A26E34F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46228B1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BFC4D9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BEF9BAA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23392A4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F8D54CE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BFB114B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9D34C67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14:paraId="7A734C2F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0EB2A03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B78689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3B1209E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D3D27FC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E33DF8A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1387AE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348C9D1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:rsidRPr="0073558B" w14:paraId="269659B2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43EB18B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2DEEBF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12CF9A4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571E3C4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D3BB237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630C3EB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7D8E358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79E7" w:rsidRPr="0073558B" w14:paraId="23511F0D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0FBDA60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F5977B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0C0EDE0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47279F4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6BD3560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3B54C0A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D32DCE4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6A79E7" w:rsidRPr="0073558B" w14:paraId="659F4CA1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A20F1E3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EC8C32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9CB4861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6A4B8DD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854A111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1B3FE83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137D2D0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6A79E7" w:rsidRPr="0073558B" w14:paraId="509C65AE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B4B98E0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34A1CB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42FA91D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3777224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8626FD3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368B398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2BE7BB4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45E1DC73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AF5B462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15C3DB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107817F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7FFD646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CCC4646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3B0B53C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D25956B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9E7" w:rsidRPr="0073558B" w14:paraId="66FD1F9A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4D2F28F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B01611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D4B53E8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DDEBAED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4B61986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8FDF43C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18F715F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6A79E7" w:rsidRPr="0073558B" w14:paraId="37370E49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7B24BD6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141202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3039238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0D50B9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8DEB600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2F9144F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88D13A2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A79E7" w:rsidRPr="0073558B" w14:paraId="119ED0D3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62BD797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FAAA39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D613BE7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643D5AD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3690FA2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089A620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BB6DF3B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14:paraId="41D39F76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4BDE1D5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8D5E2D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162CE38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68E2D6E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771D52A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50B7E00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4EDCCB8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14:paraId="3BF587EE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E994BEE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02D00B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8F3DCBC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E67EE9E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439E077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B65107F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F3694C2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14:paraId="3FE42A56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56C8ACE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15D668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«Тарас Бульба». Авторская позиция и способы ее выражения в повести. 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0CF17E5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3D463F0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60ACD6C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7777CE8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DFF8D80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14:paraId="3C90B035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F38FFFB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C118C0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2DF4C0C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B756172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1281A45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A84AA54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E870327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:rsidRPr="0073558B" w14:paraId="4E47BF9A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5C4AE35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5BEFA3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3050587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2B1C032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82701D3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B7DD651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593B306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79E7" w14:paraId="18EB48A9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18E494B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9E8DA0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FAC029F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4ED8340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6D100E6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B1C3871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4AE2C6E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:rsidRPr="0073558B" w14:paraId="4E0DAB04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54F46ED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60A92C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046C3DE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5D4EF0B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4E35934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0E2026D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983BD9A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A79E7" w:rsidRPr="0073558B" w14:paraId="7A8E678B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D669762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CA901F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D07E979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394BC98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C13F3F3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829E3A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1FCCE98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9E7" w:rsidRPr="0073558B" w14:paraId="33463CDD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42746E4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D77B5C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2A44CCB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422CF73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67D6876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41D501C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3970275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6A79E7" w:rsidRPr="0073558B" w14:paraId="25226C07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899B584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D54A84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0988152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5A5F8AF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B423FDF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7990FE0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602D141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9E7" w:rsidRPr="0073558B" w14:paraId="7DD59F7C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49711F9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995799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FC24FC3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C7ADB1D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03490F8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BAA6517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2F50BE2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6A79E7" w:rsidRPr="0073558B" w14:paraId="5E16F36C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75455B5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68A565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E9DE6B6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AA8B7D9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5A1D09B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BCC9CCE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3A86427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6A79E7" w:rsidRPr="0073558B" w14:paraId="00BB9A42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1856C79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9F298F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30A375B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9FA60D2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5612C0F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BE42F24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BF13CF0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6A79E7" w:rsidRPr="0073558B" w14:paraId="60A633FE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8198C00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1CB46B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34238B3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E85FDFA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56D1638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FA373E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E25F149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A79E7" w:rsidRPr="0073558B" w14:paraId="049E787E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3257322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BED3B7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«Премудрый пискарь»: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9CCF0B0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63A8EA3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F7F0956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796077B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1A9A7FE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9E7" w:rsidRPr="0073558B" w14:paraId="230D1CE5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E813C9C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FF0769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8CC1FB6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9E9576B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7CB7697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3916D13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D125328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A79E7" w14:paraId="38B31376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91A3E3B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D22A63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FB0E059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F9B7BA4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AE31D17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5DFE560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96F94FA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14:paraId="500BFDF2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8FE6B23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60EC50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856A7A9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F6AB5C4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BCC02F5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C9A5A47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886377F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14:paraId="1C64D76F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719FBA9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D87EED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E8A1FBE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3F0871A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D7BCA70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111E3F0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66218F9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:rsidRPr="0073558B" w14:paraId="767AEFB5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3A98D88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A7988B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A9417DE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E644D6D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8FB4E21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BF10174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7D1CB8E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9E7" w:rsidRPr="0073558B" w14:paraId="37C3800B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54AECE3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6E9D4E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C956ED5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C9D5BD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919B73C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A975124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A108B7A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6A79E7" w:rsidRPr="0073558B" w14:paraId="7DE9F4B7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213ECBA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6D8765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1EFEFC7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CCE8712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A20BF51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55850FA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8277CC2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6A79E7" w:rsidRPr="0073558B" w14:paraId="012E6B7A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35E134F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1776DF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E381330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84511E5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CCC68F8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8E39F6E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F67EE50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A79E7" w:rsidRPr="0073558B" w14:paraId="2595D423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CDDD6E6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8A1C83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E747C45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D04321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1ABF75F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D3DBBB2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45680BF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9E7" w14:paraId="45E8C95C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FF817C1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B44D88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F0F5583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A506D37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A7A9CBD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CDBDC9E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9AB910E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:rsidRPr="0073558B" w14:paraId="1958B6AD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E81B141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79D47F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CD9C35B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928753E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02696AE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36F4BCE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FBBF952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9E7" w:rsidRPr="0073558B" w14:paraId="68D4146B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B64D64C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7E1E70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F62A035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5A8CBD9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7A11F52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B3B5E51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F9DEE83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A79E7" w:rsidRPr="0073558B" w14:paraId="77DEF808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B203E64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063CED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своебразие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D5C0538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E412D3A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570FBE3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A7C09EF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395E0D5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6983E4B4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FDE5500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6FB1D9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B06AB4D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9E657CE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4C34178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1B364F2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A347547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A79E7" w:rsidRPr="0073558B" w14:paraId="5FAA0242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3E9CB46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27F5E6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7115E9C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0674949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5733B5A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0B8D0A0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D28574E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A79E7" w14:paraId="3B367EAD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8257D4A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443527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0B81EFD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289B9A3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8A36101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ECD4572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3EDF756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14:paraId="4AD9FFD7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4A683EC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1FBCBD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«Юшка», 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3988DDB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E86D351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5658C37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3C0DFE4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959F35D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:rsidRPr="0073558B" w14:paraId="58D9768A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838B8C5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1512FE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A86614D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4FCEAC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0B84E29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99B6525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98405A5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6A79E7" w14:paraId="0D0DE071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9A55FAE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545DFE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7A6B38F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143706F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33D12FE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90E4463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3624C17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:rsidRPr="0073558B" w14:paraId="3A081960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8681538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02F672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8B5678E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2527B0C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1472146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0D450D4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C2D89B1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79E7" w:rsidRPr="0073558B" w14:paraId="210B91E2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3C25C0D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52594E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C38E579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C80828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DEDBF06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4C61082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D74486E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79E7" w14:paraId="43FF1917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3E8508F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676667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3D038D7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6214529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566DA16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5C94D92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6B189C4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:rsidRPr="0073558B" w14:paraId="5994DE5B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C726EFC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18750A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E4EE303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367D6E2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1AB926A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E1CBF14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FDB428C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438CDF0B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F233FAC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4E7191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A679779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32AE7F5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011642B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63C8802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B3AA305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9E7" w14:paraId="36B8EBD6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E5575F3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9AB3A8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CEB1FB3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32C16FB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D7A65E4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BA392F9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D4A4EAC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:rsidRPr="0073558B" w14:paraId="14482535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F3C31ED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545259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взаимоотношения поколений, становления человека, выбора им жизненного пути (не менее двух произведений современных отечественных и зарубежных 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писателей). Например, Л. Л. Волкова «Всем выйти из кадра», Т. В. Михеева. «Лёгкие горы», У. Старк «Умеешь ли ты свистеть, Йоханна?»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система образов одного из произведений.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4E806EA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45DE5BF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143A6B5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B5F2AD3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CFA958D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9E7" w:rsidRPr="0073558B" w14:paraId="54E76DD2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EC813B5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A8DC19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51080A7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5244AC7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C559267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9DE58A7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1FBD357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A79E7" w14:paraId="370ED971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D6CFA7D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D26825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 взаимоотношения поколений, становления человека, выбора им жизненного пути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AF2525E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D4ED4CF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447025D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3325253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C8CF7E5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:rsidRPr="0073558B" w14:paraId="1451616C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FB8A84E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1D9385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началу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Тема взаимоотношения поколений, становления человека, выбора им жизненного пути в художественной литратуре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BB157B1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D7DFD3D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568E221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3B7E514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0DC08FC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79E7" w:rsidRPr="0073558B" w14:paraId="3AAEB08A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11336B8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26DE97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Жанр,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336095A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B11B69F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197C9BA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722C7DA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C59C386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79E7" w:rsidRPr="0073558B" w14:paraId="708B2DE0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AB77533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1801EA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30E466C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B083F7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FC34F67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2CA16DB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DDBB3BC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6A79E7" w:rsidRPr="0073558B" w14:paraId="68679564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66BF0E0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0476A7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4489DC3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0D92B6A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66358BA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C4F9B87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50E8095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A79E7" w14:paraId="5E39FFB4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8DAFF2F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7C9075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9BE9EF0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E42D24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CA46A4A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A8E52CD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10B6BF8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:rsidRPr="0073558B" w14:paraId="4BD8E134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2138AE8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C4E369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6551A2D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9D9DA89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5A1775D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E6CEA1A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35DAD94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79E7" w:rsidRPr="0073558B" w14:paraId="1949D012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A446AF2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C7A4B4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</w:t>
            </w: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F063840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CA8C531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1A1CFC1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7ABE8C4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90D963E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79E7" w:rsidRPr="0073558B" w14:paraId="04189697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FC00CA5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B1E212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43A94FE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672C6E9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C45D566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E189473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003FD49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A79E7" w14:paraId="4C8F5ECA" w14:textId="77777777" w:rsidTr="00F4114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E55D3C1" w14:textId="77777777" w:rsidR="006A79E7" w:rsidRDefault="006A79E7" w:rsidP="00F4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A97617" w14:textId="77777777" w:rsidR="006A79E7" w:rsidRDefault="006A79E7" w:rsidP="00F41143">
            <w:pPr>
              <w:spacing w:after="0"/>
              <w:ind w:left="135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9244E88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0E5B31D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715351A" w14:textId="77777777" w:rsidR="006A79E7" w:rsidRDefault="006A79E7" w:rsidP="00F4114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3A310EC" w14:textId="77777777" w:rsidR="006A79E7" w:rsidRDefault="006A79E7" w:rsidP="00F4114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1CCE58F" w14:textId="77777777" w:rsidR="006A79E7" w:rsidRDefault="006A79E7" w:rsidP="00F41143">
            <w:pPr>
              <w:spacing w:after="0"/>
              <w:ind w:left="135"/>
            </w:pPr>
          </w:p>
        </w:tc>
      </w:tr>
      <w:tr w:rsidR="006A79E7" w14:paraId="0A14C824" w14:textId="77777777" w:rsidTr="00F41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343BEF" w14:textId="77777777" w:rsidR="006A79E7" w:rsidRPr="006C21D0" w:rsidRDefault="006A79E7" w:rsidP="00F41143">
            <w:pPr>
              <w:spacing w:after="0"/>
              <w:ind w:left="135"/>
              <w:rPr>
                <w:lang w:val="ru-RU"/>
              </w:rPr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75EBFD6A" w14:textId="77777777" w:rsidR="006A79E7" w:rsidRDefault="006A79E7" w:rsidP="00F41143">
            <w:pPr>
              <w:spacing w:after="0"/>
              <w:ind w:left="135"/>
              <w:jc w:val="center"/>
            </w:pPr>
            <w:r w:rsidRPr="006C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65B12F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D4B44A5" w14:textId="77777777" w:rsidR="006A79E7" w:rsidRDefault="006A79E7" w:rsidP="00F4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954F6C" w14:textId="77777777" w:rsidR="006A79E7" w:rsidRDefault="006A79E7" w:rsidP="00F41143"/>
        </w:tc>
      </w:tr>
    </w:tbl>
    <w:p w14:paraId="30F47A1F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D62A314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24F22CE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20A2338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967994C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AC60255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DFACA71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C3BEAA5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231B33B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58CF796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A5F1958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66C4B07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0FFE5CE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2C837E6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BDA6BA8" w14:textId="77777777" w:rsidR="006A79E7" w:rsidRDefault="006A79E7" w:rsidP="006A79E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  <w:sectPr w:rsidR="006A79E7" w:rsidSect="006A79E7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14:paraId="1947E4F1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  <w:sectPr w:rsidR="006A79E7" w:rsidSect="006A79E7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14:paraId="7A0DD67E" w14:textId="77777777" w:rsidR="001832AF" w:rsidRDefault="001832AF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5D74613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54A302F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1C088E0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01560B9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8630F3B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3C4DB57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E956D22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308A031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70D489D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721F145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D23C9E0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F52422F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3ABBE8A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A9A73E7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F150074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4488499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7972096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28BDA8F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A24110F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5F1367B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56F1D54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E9B3063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777B64B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3AC8415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7D060E3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416A6FE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FA05060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0D803A7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3E93676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EB4D824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1627A1D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CF3B684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E47FB94" w14:textId="77777777" w:rsidR="006A79E7" w:rsidRDefault="006A79E7" w:rsidP="001832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71FC7FB" w14:textId="77777777" w:rsidR="006A79E7" w:rsidRPr="006C21D0" w:rsidRDefault="006A79E7" w:rsidP="001832AF">
      <w:pPr>
        <w:spacing w:after="0" w:line="264" w:lineRule="auto"/>
        <w:ind w:firstLine="600"/>
        <w:jc w:val="both"/>
        <w:rPr>
          <w:lang w:val="ru-RU"/>
        </w:rPr>
      </w:pPr>
    </w:p>
    <w:p w14:paraId="3B5D8035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BABC6CE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9516FF5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51ECD6C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83DB2CD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35427AA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37294E2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739686D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B8743A8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61C6845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4B72114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E8AEE5C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A9DC499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378418E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2732B17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FA25ACE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3345EB6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D07F7FE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451F3F7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7C0C4B2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DA967C7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5F8C490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813E228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3E3D0DE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3AB6D1A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9468E83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98FB8D3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5CFE597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EB28888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4BC025A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45013CD" w14:textId="77777777" w:rsid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26A2230" w14:textId="77777777" w:rsidR="001832AF" w:rsidRPr="001832AF" w:rsidRDefault="001832AF" w:rsidP="006C0B7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sectPr w:rsidR="001832AF" w:rsidRPr="001832AF" w:rsidSect="006A79E7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D66F6"/>
    <w:multiLevelType w:val="multilevel"/>
    <w:tmpl w:val="4F087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5325B4"/>
    <w:multiLevelType w:val="multilevel"/>
    <w:tmpl w:val="482C3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24586"/>
    <w:multiLevelType w:val="multilevel"/>
    <w:tmpl w:val="DADA7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8654FD"/>
    <w:multiLevelType w:val="multilevel"/>
    <w:tmpl w:val="64882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5B23F0"/>
    <w:multiLevelType w:val="multilevel"/>
    <w:tmpl w:val="E7F68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7714E0"/>
    <w:multiLevelType w:val="multilevel"/>
    <w:tmpl w:val="FCBEB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0D5431"/>
    <w:multiLevelType w:val="multilevel"/>
    <w:tmpl w:val="6A7C9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05058F"/>
    <w:multiLevelType w:val="multilevel"/>
    <w:tmpl w:val="BBBA6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B854CF"/>
    <w:multiLevelType w:val="multilevel"/>
    <w:tmpl w:val="A808E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5C1DB1"/>
    <w:multiLevelType w:val="multilevel"/>
    <w:tmpl w:val="76B0C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155CE0"/>
    <w:multiLevelType w:val="multilevel"/>
    <w:tmpl w:val="B46C2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55F32F1"/>
    <w:multiLevelType w:val="multilevel"/>
    <w:tmpl w:val="0DD62D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4E44FA"/>
    <w:multiLevelType w:val="multilevel"/>
    <w:tmpl w:val="FD00B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D3E1BF1"/>
    <w:multiLevelType w:val="multilevel"/>
    <w:tmpl w:val="54526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15D1DD3"/>
    <w:multiLevelType w:val="multilevel"/>
    <w:tmpl w:val="9CC83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65079A5"/>
    <w:multiLevelType w:val="multilevel"/>
    <w:tmpl w:val="FDD68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9236AF9"/>
    <w:multiLevelType w:val="multilevel"/>
    <w:tmpl w:val="63ECA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F54625"/>
    <w:multiLevelType w:val="multilevel"/>
    <w:tmpl w:val="8EF23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EBF6753"/>
    <w:multiLevelType w:val="multilevel"/>
    <w:tmpl w:val="74BE0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1885192"/>
    <w:multiLevelType w:val="multilevel"/>
    <w:tmpl w:val="4440A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78E5F7C"/>
    <w:multiLevelType w:val="multilevel"/>
    <w:tmpl w:val="C3540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DF573EF"/>
    <w:multiLevelType w:val="multilevel"/>
    <w:tmpl w:val="B0A2D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E345AA1"/>
    <w:multiLevelType w:val="multilevel"/>
    <w:tmpl w:val="4AF89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1"/>
  </w:num>
  <w:num w:numId="5">
    <w:abstractNumId w:val="17"/>
  </w:num>
  <w:num w:numId="6">
    <w:abstractNumId w:val="10"/>
  </w:num>
  <w:num w:numId="7">
    <w:abstractNumId w:val="19"/>
  </w:num>
  <w:num w:numId="8">
    <w:abstractNumId w:val="4"/>
  </w:num>
  <w:num w:numId="9">
    <w:abstractNumId w:val="3"/>
  </w:num>
  <w:num w:numId="10">
    <w:abstractNumId w:val="0"/>
  </w:num>
  <w:num w:numId="11">
    <w:abstractNumId w:val="21"/>
  </w:num>
  <w:num w:numId="12">
    <w:abstractNumId w:val="11"/>
  </w:num>
  <w:num w:numId="13">
    <w:abstractNumId w:val="15"/>
  </w:num>
  <w:num w:numId="14">
    <w:abstractNumId w:val="6"/>
  </w:num>
  <w:num w:numId="15">
    <w:abstractNumId w:val="18"/>
  </w:num>
  <w:num w:numId="16">
    <w:abstractNumId w:val="7"/>
  </w:num>
  <w:num w:numId="17">
    <w:abstractNumId w:val="5"/>
  </w:num>
  <w:num w:numId="18">
    <w:abstractNumId w:val="14"/>
  </w:num>
  <w:num w:numId="19">
    <w:abstractNumId w:val="2"/>
  </w:num>
  <w:num w:numId="20">
    <w:abstractNumId w:val="16"/>
  </w:num>
  <w:num w:numId="21">
    <w:abstractNumId w:val="22"/>
  </w:num>
  <w:num w:numId="22">
    <w:abstractNumId w:val="2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96A"/>
    <w:rsid w:val="001832AF"/>
    <w:rsid w:val="0026611C"/>
    <w:rsid w:val="006A79E7"/>
    <w:rsid w:val="006C0B77"/>
    <w:rsid w:val="0073558B"/>
    <w:rsid w:val="008242FF"/>
    <w:rsid w:val="00870751"/>
    <w:rsid w:val="008E7BF6"/>
    <w:rsid w:val="00922C48"/>
    <w:rsid w:val="00AF196A"/>
    <w:rsid w:val="00B915B7"/>
    <w:rsid w:val="00EA59DF"/>
    <w:rsid w:val="00EE4070"/>
    <w:rsid w:val="00F12C76"/>
    <w:rsid w:val="00FA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6B2AC"/>
  <w15:chartTrackingRefBased/>
  <w15:docId w15:val="{3384CE75-9B3E-4697-B067-80B03039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2AF"/>
    <w:pPr>
      <w:spacing w:after="200" w:line="276" w:lineRule="auto"/>
    </w:pPr>
    <w:rPr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7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79E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A79E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79E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79E7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6A79E7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6A79E7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6A79E7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A79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79E7"/>
    <w:rPr>
      <w:kern w:val="0"/>
      <w:lang w:val="en-US"/>
      <w14:ligatures w14:val="none"/>
    </w:rPr>
  </w:style>
  <w:style w:type="paragraph" w:styleId="NormalIndent">
    <w:name w:val="Normal Indent"/>
    <w:basedOn w:val="Normal"/>
    <w:uiPriority w:val="99"/>
    <w:unhideWhenUsed/>
    <w:rsid w:val="006A79E7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6A79E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A79E7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6A79E7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79E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Emphasis">
    <w:name w:val="Emphasis"/>
    <w:basedOn w:val="DefaultParagraphFont"/>
    <w:uiPriority w:val="20"/>
    <w:qFormat/>
    <w:rsid w:val="006A79E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79E7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6A79E7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6A79E7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27e" TargetMode="External"/><Relationship Id="rId21" Type="http://schemas.openxmlformats.org/officeDocument/2006/relationships/hyperlink" Target="https://m.edsoo.ru/7f41727e" TargetMode="External"/><Relationship Id="rId42" Type="http://schemas.openxmlformats.org/officeDocument/2006/relationships/hyperlink" Target="https://m.edsoo.ru/8bc34860" TargetMode="External"/><Relationship Id="rId47" Type="http://schemas.openxmlformats.org/officeDocument/2006/relationships/hyperlink" Target="https://m.edsoo.ru/8bc3542c" TargetMode="External"/><Relationship Id="rId63" Type="http://schemas.openxmlformats.org/officeDocument/2006/relationships/hyperlink" Target="https://m.edsoo.ru/8bc3626e" TargetMode="External"/><Relationship Id="rId68" Type="http://schemas.openxmlformats.org/officeDocument/2006/relationships/hyperlink" Target="https://m.edsoo.ru/8bc375a6" TargetMode="External"/><Relationship Id="rId16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8bc33fa0" TargetMode="External"/><Relationship Id="rId53" Type="http://schemas.openxmlformats.org/officeDocument/2006/relationships/hyperlink" Target="https://m.edsoo.ru/8bc35c06" TargetMode="External"/><Relationship Id="rId58" Type="http://schemas.openxmlformats.org/officeDocument/2006/relationships/hyperlink" Target="https://m.edsoo.ru/8bc36656" TargetMode="External"/><Relationship Id="rId74" Type="http://schemas.openxmlformats.org/officeDocument/2006/relationships/hyperlink" Target="https://m.edsoo.ru/8bc3851e" TargetMode="External"/><Relationship Id="rId79" Type="http://schemas.openxmlformats.org/officeDocument/2006/relationships/hyperlink" Target="https://m.edsoo.ru/8bc382bc" TargetMode="External"/><Relationship Id="rId5" Type="http://schemas.openxmlformats.org/officeDocument/2006/relationships/hyperlink" Target="https://m.edsoo.ru/7f41727e" TargetMode="External"/><Relationship Id="rId61" Type="http://schemas.openxmlformats.org/officeDocument/2006/relationships/hyperlink" Target="https://m.edsoo.ru/8bc3678c" TargetMode="External"/><Relationship Id="rId1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8bc340ae" TargetMode="External"/><Relationship Id="rId43" Type="http://schemas.openxmlformats.org/officeDocument/2006/relationships/hyperlink" Target="https://m.edsoo.ru/8bc34d60" TargetMode="External"/><Relationship Id="rId48" Type="http://schemas.openxmlformats.org/officeDocument/2006/relationships/hyperlink" Target="https://m.edsoo.ru/8bc35544" TargetMode="External"/><Relationship Id="rId56" Type="http://schemas.openxmlformats.org/officeDocument/2006/relationships/hyperlink" Target="https://m.edsoo.ru/8bc35f3a" TargetMode="External"/><Relationship Id="rId64" Type="http://schemas.openxmlformats.org/officeDocument/2006/relationships/hyperlink" Target="https://m.edsoo.ru/8bc369ee" TargetMode="External"/><Relationship Id="rId69" Type="http://schemas.openxmlformats.org/officeDocument/2006/relationships/hyperlink" Target="https://m.edsoo.ru/8bc3798e" TargetMode="External"/><Relationship Id="rId77" Type="http://schemas.openxmlformats.org/officeDocument/2006/relationships/hyperlink" Target="https://m.edsoo.ru/8bc3808c" TargetMode="Externa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8bc35878" TargetMode="External"/><Relationship Id="rId72" Type="http://schemas.openxmlformats.org/officeDocument/2006/relationships/hyperlink" Target="https://m.edsoo.ru/8bc37f24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7f41727e" TargetMode="External"/><Relationship Id="rId38" Type="http://schemas.openxmlformats.org/officeDocument/2006/relationships/hyperlink" Target="https://m.edsoo.ru/8bc34310" TargetMode="External"/><Relationship Id="rId46" Type="http://schemas.openxmlformats.org/officeDocument/2006/relationships/hyperlink" Target="https://m.edsoo.ru/8bc352ba" TargetMode="External"/><Relationship Id="rId59" Type="http://schemas.openxmlformats.org/officeDocument/2006/relationships/hyperlink" Target="https://m.edsoo.ru/8bc36f52" TargetMode="External"/><Relationship Id="rId67" Type="http://schemas.openxmlformats.org/officeDocument/2006/relationships/hyperlink" Target="https://m.edsoo.ru/8bc373f8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8bc3475c" TargetMode="External"/><Relationship Id="rId54" Type="http://schemas.openxmlformats.org/officeDocument/2006/relationships/hyperlink" Target="https://m.edsoo.ru/8bc35e2c" TargetMode="External"/><Relationship Id="rId62" Type="http://schemas.openxmlformats.org/officeDocument/2006/relationships/hyperlink" Target="https://m.edsoo.ru/8bc368ae" TargetMode="External"/><Relationship Id="rId70" Type="http://schemas.openxmlformats.org/officeDocument/2006/relationships/hyperlink" Target="https://m.edsoo.ru/8bc37a9c" TargetMode="External"/><Relationship Id="rId75" Type="http://schemas.openxmlformats.org/officeDocument/2006/relationships/hyperlink" Target="https://m.edsoo.ru/8bc3867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27e" TargetMode="Externa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8bc3420c" TargetMode="External"/><Relationship Id="rId49" Type="http://schemas.openxmlformats.org/officeDocument/2006/relationships/hyperlink" Target="https://m.edsoo.ru/8bc3565c" TargetMode="External"/><Relationship Id="rId57" Type="http://schemas.openxmlformats.org/officeDocument/2006/relationships/hyperlink" Target="https://m.edsoo.ru/8bc36520" TargetMode="External"/><Relationship Id="rId10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8bc34e6e" TargetMode="External"/><Relationship Id="rId52" Type="http://schemas.openxmlformats.org/officeDocument/2006/relationships/hyperlink" Target="https://m.edsoo.ru/8bc35990" TargetMode="External"/><Relationship Id="rId60" Type="http://schemas.openxmlformats.org/officeDocument/2006/relationships/hyperlink" Target="https://m.edsoo.ru/8bc3706a" TargetMode="External"/><Relationship Id="rId65" Type="http://schemas.openxmlformats.org/officeDocument/2006/relationships/hyperlink" Target="https://m.edsoo.ru/8bc36b60" TargetMode="External"/><Relationship Id="rId73" Type="http://schemas.openxmlformats.org/officeDocument/2006/relationships/hyperlink" Target="https://m.edsoo.ru/8bc383d4" TargetMode="External"/><Relationship Id="rId78" Type="http://schemas.openxmlformats.org/officeDocument/2006/relationships/hyperlink" Target="https://m.edsoo.ru/8bc3819a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27e" TargetMode="External"/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8bc34428" TargetMode="External"/><Relationship Id="rId34" Type="http://schemas.openxmlformats.org/officeDocument/2006/relationships/hyperlink" Target="https://m.edsoo.ru/8bc338b6" TargetMode="External"/><Relationship Id="rId50" Type="http://schemas.openxmlformats.org/officeDocument/2006/relationships/hyperlink" Target="https://m.edsoo.ru/8bc35774" TargetMode="External"/><Relationship Id="rId55" Type="http://schemas.openxmlformats.org/officeDocument/2006/relationships/hyperlink" Target="https://m.edsoo.ru/8bc35a94" TargetMode="External"/><Relationship Id="rId76" Type="http://schemas.openxmlformats.org/officeDocument/2006/relationships/hyperlink" Target="https://m.edsoo.ru/8bc38a64" TargetMode="External"/><Relationship Id="rId7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8bc37e0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40" Type="http://schemas.openxmlformats.org/officeDocument/2006/relationships/hyperlink" Target="https://m.edsoo.ru/8bc3464e" TargetMode="External"/><Relationship Id="rId45" Type="http://schemas.openxmlformats.org/officeDocument/2006/relationships/hyperlink" Target="https://m.edsoo.ru/8bc350a8" TargetMode="External"/><Relationship Id="rId66" Type="http://schemas.openxmlformats.org/officeDocument/2006/relationships/hyperlink" Target="https://m.edsoo.ru/8bc37b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8390</Words>
  <Characters>47827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</cp:lastModifiedBy>
  <cp:revision>6</cp:revision>
  <dcterms:created xsi:type="dcterms:W3CDTF">2023-10-31T08:05:00Z</dcterms:created>
  <dcterms:modified xsi:type="dcterms:W3CDTF">2023-10-31T21:59:00Z</dcterms:modified>
</cp:coreProperties>
</file>